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D38F0F" w14:textId="10F720AB" w:rsidR="007166CE" w:rsidRDefault="000F6804" w:rsidP="00447AFE">
      <w:pPr>
        <w:pStyle w:val="berschrift1"/>
        <w:rPr>
          <w:b w:val="0"/>
          <w:bCs w:val="0"/>
          <w:sz w:val="32"/>
          <w:szCs w:val="32"/>
        </w:rPr>
      </w:pPr>
      <w:r>
        <w:rPr>
          <w:b w:val="0"/>
          <w:bCs w:val="0"/>
          <w:noProof/>
          <w:sz w:val="32"/>
          <w:szCs w:val="32"/>
        </w:rPr>
        <w:drawing>
          <wp:inline distT="0" distB="0" distL="0" distR="0" wp14:anchorId="73ACF624" wp14:editId="7FF0B87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92426F6" w14:textId="77777777" w:rsidR="007166CE" w:rsidRDefault="007166CE" w:rsidP="007166CE">
      <w:pPr>
        <w:pStyle w:val="berschrift1"/>
      </w:pPr>
      <w:r>
        <w:br w:type="page"/>
      </w:r>
      <w:r>
        <w:lastRenderedPageBreak/>
        <w:t>Vorwort</w:t>
      </w:r>
    </w:p>
    <w:p w14:paraId="2AF7968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7756160C" w14:textId="77777777" w:rsidR="007E1779" w:rsidRDefault="008D7463" w:rsidP="007166CE">
      <w:r>
        <w:t xml:space="preserve">Dieses Jahr hat uns allen eine Menge abverlangt – doch Gott hat uns hindurchgetragen. </w:t>
      </w:r>
    </w:p>
    <w:p w14:paraId="3C98D13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4D9F9C79" w14:textId="77777777" w:rsidR="007E1779" w:rsidRDefault="007E1779" w:rsidP="007166CE">
      <w:r>
        <w:t>Vielleicht hat aber auch der eine oder die andere Lust, mitzumachen und neue Bücher zu erstellen – sprecht mich einfach an.</w:t>
      </w:r>
    </w:p>
    <w:p w14:paraId="7F42B834" w14:textId="77777777" w:rsidR="007166CE" w:rsidRDefault="007166CE" w:rsidP="007166CE">
      <w:r>
        <w:t>Euch allen wünsche ich Gottes reichen Segen und dass Ihr für Euch interessante Texte hier findet. Für Anregungen bin ich immer dankbar.</w:t>
      </w:r>
    </w:p>
    <w:p w14:paraId="3DA19276" w14:textId="77777777" w:rsidR="007166CE" w:rsidRDefault="007166CE" w:rsidP="007166CE">
      <w:r>
        <w:t>Gruß &amp; Segen,</w:t>
      </w:r>
    </w:p>
    <w:p w14:paraId="7A7C7E2C" w14:textId="77777777" w:rsidR="007166CE" w:rsidRDefault="007166CE" w:rsidP="007166CE">
      <w:r>
        <w:t>Andreas</w:t>
      </w:r>
    </w:p>
    <w:p w14:paraId="15015ED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EC38FAB" w14:textId="77777777" w:rsidR="00977C1F" w:rsidRDefault="00977C1F" w:rsidP="00977C1F">
      <w:pPr>
        <w:pStyle w:val="berschrift1"/>
        <w:rPr>
          <w:sz w:val="48"/>
        </w:rPr>
      </w:pPr>
      <w:r>
        <w:t xml:space="preserve">Anna von Waldeck - Das Fürstliche </w:t>
      </w:r>
      <w:proofErr w:type="spellStart"/>
      <w:r>
        <w:t>Würtzgärtlein</w:t>
      </w:r>
      <w:proofErr w:type="spellEnd"/>
      <w:r>
        <w:t xml:space="preserve"> zu </w:t>
      </w:r>
      <w:proofErr w:type="spellStart"/>
      <w:r>
        <w:t>Arolsen</w:t>
      </w:r>
      <w:proofErr w:type="spellEnd"/>
      <w:r>
        <w:t xml:space="preserve"> in der </w:t>
      </w:r>
      <w:proofErr w:type="spellStart"/>
      <w:r>
        <w:t>Graveschafft</w:t>
      </w:r>
      <w:proofErr w:type="spellEnd"/>
      <w:r>
        <w:t xml:space="preserve"> Waldeck </w:t>
      </w:r>
      <w:proofErr w:type="spellStart"/>
      <w:r>
        <w:t>gepflantzet</w:t>
      </w:r>
      <w:proofErr w:type="spellEnd"/>
    </w:p>
    <w:p w14:paraId="3F6B67B7" w14:textId="77777777" w:rsidR="00977C1F" w:rsidRDefault="00977C1F" w:rsidP="00977C1F">
      <w:pPr>
        <w:pStyle w:val="StandardWeb"/>
      </w:pPr>
      <w:r>
        <w:t xml:space="preserve">Das ist. </w:t>
      </w:r>
    </w:p>
    <w:p w14:paraId="1676B418" w14:textId="77777777" w:rsidR="00977C1F" w:rsidRDefault="00977C1F" w:rsidP="00977C1F">
      <w:pPr>
        <w:pStyle w:val="StandardWeb"/>
      </w:pPr>
      <w:r>
        <w:t xml:space="preserve">Kurtze/ </w:t>
      </w:r>
      <w:proofErr w:type="spellStart"/>
      <w:r>
        <w:t>Einfaltige</w:t>
      </w:r>
      <w:proofErr w:type="spellEnd"/>
      <w:r>
        <w:t xml:space="preserve">/ </w:t>
      </w:r>
      <w:proofErr w:type="spellStart"/>
      <w:r>
        <w:t>vnnd</w:t>
      </w:r>
      <w:proofErr w:type="spellEnd"/>
      <w:r>
        <w:t xml:space="preserve"> doch selige </w:t>
      </w:r>
      <w:proofErr w:type="spellStart"/>
      <w:r>
        <w:t>Bekantnis</w:t>
      </w:r>
      <w:proofErr w:type="spellEnd"/>
      <w:r>
        <w:t xml:space="preserve"> des waren Christlichen Glaubens/ </w:t>
      </w:r>
      <w:proofErr w:type="spellStart"/>
      <w:r>
        <w:t>vnd</w:t>
      </w:r>
      <w:proofErr w:type="spellEnd"/>
      <w:r>
        <w:t xml:space="preserve"> </w:t>
      </w:r>
      <w:proofErr w:type="spellStart"/>
      <w:r>
        <w:t>darinn</w:t>
      </w:r>
      <w:proofErr w:type="spellEnd"/>
      <w:r>
        <w:t xml:space="preserve"> rechtschaffen </w:t>
      </w:r>
      <w:proofErr w:type="spellStart"/>
      <w:r>
        <w:t>vnd</w:t>
      </w:r>
      <w:proofErr w:type="spellEnd"/>
      <w:r>
        <w:t xml:space="preserve"> bestendig zubleiben </w:t>
      </w:r>
      <w:proofErr w:type="spellStart"/>
      <w:r>
        <w:t>trewhertzige</w:t>
      </w:r>
      <w:proofErr w:type="spellEnd"/>
      <w:r>
        <w:t xml:space="preserve"> </w:t>
      </w:r>
      <w:proofErr w:type="spellStart"/>
      <w:r>
        <w:t>vermanung</w:t>
      </w:r>
      <w:proofErr w:type="spellEnd"/>
      <w:r>
        <w:t xml:space="preserve">/ </w:t>
      </w:r>
    </w:p>
    <w:p w14:paraId="62E7C3AD" w14:textId="77777777" w:rsidR="00977C1F" w:rsidRDefault="00977C1F" w:rsidP="00977C1F">
      <w:pPr>
        <w:pStyle w:val="StandardWeb"/>
      </w:pPr>
      <w:r>
        <w:t xml:space="preserve">Von der </w:t>
      </w:r>
      <w:proofErr w:type="spellStart"/>
      <w:r>
        <w:t>Durchleuchtigen</w:t>
      </w:r>
      <w:proofErr w:type="spellEnd"/>
      <w:r>
        <w:t xml:space="preserve"> </w:t>
      </w:r>
      <w:proofErr w:type="spellStart"/>
      <w:r>
        <w:t>Hochgebornen</w:t>
      </w:r>
      <w:proofErr w:type="spellEnd"/>
      <w:r>
        <w:t xml:space="preserve"> Fürstin </w:t>
      </w:r>
      <w:proofErr w:type="spellStart"/>
      <w:r>
        <w:t>vnd</w:t>
      </w:r>
      <w:proofErr w:type="spellEnd"/>
      <w:r>
        <w:t xml:space="preserve"> </w:t>
      </w:r>
      <w:proofErr w:type="spellStart"/>
      <w:r>
        <w:t>Frawen</w:t>
      </w:r>
      <w:proofErr w:type="spellEnd"/>
      <w:r>
        <w:t xml:space="preserve">/ </w:t>
      </w:r>
      <w:proofErr w:type="spellStart"/>
      <w:r>
        <w:t>Frawen</w:t>
      </w:r>
      <w:proofErr w:type="spellEnd"/>
      <w:r>
        <w:t xml:space="preserve"> Annen / Gebornen </w:t>
      </w:r>
      <w:proofErr w:type="spellStart"/>
      <w:r>
        <w:t>Hertzogin</w:t>
      </w:r>
      <w:proofErr w:type="spellEnd"/>
      <w:r>
        <w:t xml:space="preserve"> zu Cleve/ </w:t>
      </w:r>
      <w:proofErr w:type="spellStart"/>
      <w:r>
        <w:t>Pergk</w:t>
      </w:r>
      <w:proofErr w:type="spellEnd"/>
      <w:r>
        <w:t xml:space="preserve"> </w:t>
      </w:r>
      <w:proofErr w:type="spellStart"/>
      <w:r>
        <w:t>vnnd</w:t>
      </w:r>
      <w:proofErr w:type="spellEnd"/>
      <w:r>
        <w:t xml:space="preserve"> </w:t>
      </w:r>
      <w:proofErr w:type="spellStart"/>
      <w:r>
        <w:t>Margk</w:t>
      </w:r>
      <w:proofErr w:type="spellEnd"/>
      <w:r>
        <w:t xml:space="preserve">/ rc. Weiland </w:t>
      </w:r>
      <w:proofErr w:type="spellStart"/>
      <w:r>
        <w:t>Gräuin</w:t>
      </w:r>
      <w:proofErr w:type="spellEnd"/>
      <w:r>
        <w:t xml:space="preserve"> </w:t>
      </w:r>
      <w:proofErr w:type="spellStart"/>
      <w:r>
        <w:t>vnd</w:t>
      </w:r>
      <w:proofErr w:type="spellEnd"/>
      <w:r>
        <w:t xml:space="preserve"> </w:t>
      </w:r>
      <w:proofErr w:type="spellStart"/>
      <w:r>
        <w:t>Frawen</w:t>
      </w:r>
      <w:proofErr w:type="spellEnd"/>
      <w:r>
        <w:t xml:space="preserve"> zu Waldeck/ Wittib/ rc. Hochlobseeliger </w:t>
      </w:r>
      <w:proofErr w:type="spellStart"/>
      <w:r>
        <w:t>gedechtnis</w:t>
      </w:r>
      <w:proofErr w:type="spellEnd"/>
      <w:r>
        <w:t xml:space="preserve">/ </w:t>
      </w:r>
      <w:proofErr w:type="spellStart"/>
      <w:r>
        <w:t>irer</w:t>
      </w:r>
      <w:proofErr w:type="spellEnd"/>
      <w:r>
        <w:t xml:space="preserve"> F. D. lieben Kindern </w:t>
      </w:r>
      <w:proofErr w:type="spellStart"/>
      <w:r>
        <w:t>vnd</w:t>
      </w:r>
      <w:proofErr w:type="spellEnd"/>
      <w:r>
        <w:t xml:space="preserve"> Kindskindern/ Auch weiland </w:t>
      </w:r>
      <w:proofErr w:type="spellStart"/>
      <w:r>
        <w:t>Vnterthanen</w:t>
      </w:r>
      <w:proofErr w:type="spellEnd"/>
      <w:r>
        <w:t xml:space="preserve"> </w:t>
      </w:r>
      <w:proofErr w:type="spellStart"/>
      <w:r>
        <w:t>vnd</w:t>
      </w:r>
      <w:proofErr w:type="spellEnd"/>
      <w:r>
        <w:t xml:space="preserve"> deren </w:t>
      </w:r>
      <w:proofErr w:type="spellStart"/>
      <w:r>
        <w:t>Nachkömlingen</w:t>
      </w:r>
      <w:proofErr w:type="spellEnd"/>
      <w:r>
        <w:t xml:space="preserve">/ für ein </w:t>
      </w:r>
      <w:proofErr w:type="spellStart"/>
      <w:r>
        <w:t>besonder</w:t>
      </w:r>
      <w:proofErr w:type="spellEnd"/>
      <w:r>
        <w:t xml:space="preserve"> geistlich Erbstück in </w:t>
      </w:r>
      <w:proofErr w:type="spellStart"/>
      <w:r>
        <w:t>jrem</w:t>
      </w:r>
      <w:proofErr w:type="spellEnd"/>
      <w:r>
        <w:t xml:space="preserve"> Testament verlassen. </w:t>
      </w:r>
    </w:p>
    <w:p w14:paraId="704A9E35" w14:textId="77777777" w:rsidR="00977C1F" w:rsidRDefault="00977C1F" w:rsidP="00977C1F">
      <w:pPr>
        <w:pStyle w:val="StandardWeb"/>
      </w:pPr>
      <w:r>
        <w:t xml:space="preserve">Mit einer Vorrede </w:t>
      </w:r>
      <w:proofErr w:type="spellStart"/>
      <w:r>
        <w:t>Jeremiae</w:t>
      </w:r>
      <w:proofErr w:type="spellEnd"/>
      <w:r>
        <w:t xml:space="preserve"> Hombergers/ der H. </w:t>
      </w:r>
      <w:proofErr w:type="spellStart"/>
      <w:r>
        <w:t>Schrifft</w:t>
      </w:r>
      <w:proofErr w:type="spellEnd"/>
      <w:r>
        <w:t xml:space="preserve"> </w:t>
      </w:r>
      <w:proofErr w:type="spellStart"/>
      <w:r>
        <w:t>Doctoris</w:t>
      </w:r>
      <w:proofErr w:type="spellEnd"/>
      <w:r>
        <w:t xml:space="preserve">. </w:t>
      </w:r>
    </w:p>
    <w:p w14:paraId="79A459B3" w14:textId="77777777" w:rsidR="00977C1F" w:rsidRDefault="00977C1F" w:rsidP="00977C1F">
      <w:pPr>
        <w:pStyle w:val="StandardWeb"/>
      </w:pPr>
      <w:proofErr w:type="spellStart"/>
      <w:r>
        <w:t>M.D.LXXXIX</w:t>
      </w:r>
      <w:proofErr w:type="spellEnd"/>
      <w:r>
        <w:t xml:space="preserve"> </w:t>
      </w:r>
    </w:p>
    <w:p w14:paraId="3112315F" w14:textId="77777777" w:rsidR="00977C1F" w:rsidRDefault="00977C1F" w:rsidP="00977C1F">
      <w:pPr>
        <w:pStyle w:val="StandardWeb"/>
      </w:pPr>
      <w:r>
        <w:t xml:space="preserve">Dem </w:t>
      </w:r>
      <w:proofErr w:type="spellStart"/>
      <w:r>
        <w:t>Hochwirdigen</w:t>
      </w:r>
      <w:proofErr w:type="spellEnd"/>
      <w:r>
        <w:t xml:space="preserve"> in Gott/ Fürsten </w:t>
      </w:r>
      <w:proofErr w:type="spellStart"/>
      <w:r>
        <w:t>vnnd</w:t>
      </w:r>
      <w:proofErr w:type="spellEnd"/>
      <w:r>
        <w:t xml:space="preserve"> Herrn/ Herrn Bernharden/ Bischoff zu </w:t>
      </w:r>
      <w:proofErr w:type="spellStart"/>
      <w:r>
        <w:t>Ossenbruck</w:t>
      </w:r>
      <w:proofErr w:type="spellEnd"/>
      <w:r>
        <w:t xml:space="preserve">/ Grauen </w:t>
      </w:r>
      <w:proofErr w:type="spellStart"/>
      <w:r>
        <w:t>vnd</w:t>
      </w:r>
      <w:proofErr w:type="spellEnd"/>
      <w:r>
        <w:t xml:space="preserve"> Herrn zu Waldeck/ rc. Meinem Genedigen Fürsten </w:t>
      </w:r>
      <w:proofErr w:type="spellStart"/>
      <w:r>
        <w:t>vnd</w:t>
      </w:r>
      <w:proofErr w:type="spellEnd"/>
      <w:r>
        <w:t xml:space="preserve"> Herren/ wünsche ich </w:t>
      </w:r>
      <w:proofErr w:type="spellStart"/>
      <w:r>
        <w:t>vnterschriebener</w:t>
      </w:r>
      <w:proofErr w:type="spellEnd"/>
      <w:r>
        <w:t xml:space="preserve"> </w:t>
      </w:r>
      <w:proofErr w:type="spellStart"/>
      <w:r>
        <w:t>jhrer</w:t>
      </w:r>
      <w:proofErr w:type="spellEnd"/>
      <w:r>
        <w:t xml:space="preserve"> </w:t>
      </w:r>
      <w:proofErr w:type="spellStart"/>
      <w:r>
        <w:t>Hw</w:t>
      </w:r>
      <w:proofErr w:type="spellEnd"/>
      <w:r>
        <w:t xml:space="preserve">. </w:t>
      </w:r>
      <w:proofErr w:type="spellStart"/>
      <w:r>
        <w:t>vnd</w:t>
      </w:r>
      <w:proofErr w:type="spellEnd"/>
      <w:r>
        <w:t xml:space="preserve"> F. G. Diener. </w:t>
      </w:r>
    </w:p>
    <w:p w14:paraId="21FCE168" w14:textId="77777777" w:rsidR="00977C1F" w:rsidRDefault="00977C1F" w:rsidP="00977C1F">
      <w:pPr>
        <w:pStyle w:val="StandardWeb"/>
      </w:pPr>
      <w:proofErr w:type="spellStart"/>
      <w:r>
        <w:t>Genad</w:t>
      </w:r>
      <w:proofErr w:type="spellEnd"/>
      <w:r>
        <w:t xml:space="preserve"> </w:t>
      </w:r>
      <w:proofErr w:type="spellStart"/>
      <w:r>
        <w:t>vnd</w:t>
      </w:r>
      <w:proofErr w:type="spellEnd"/>
      <w:r>
        <w:t xml:space="preserve"> Fried von GOTT dem Vatter </w:t>
      </w:r>
      <w:proofErr w:type="spellStart"/>
      <w:r>
        <w:t>vnd</w:t>
      </w:r>
      <w:proofErr w:type="spellEnd"/>
      <w:r>
        <w:t xml:space="preserve"> seinem lieben Sohn </w:t>
      </w:r>
      <w:proofErr w:type="spellStart"/>
      <w:r>
        <w:t>Jhesu</w:t>
      </w:r>
      <w:proofErr w:type="spellEnd"/>
      <w:r>
        <w:t xml:space="preserve"> Christo in der Gemeinschafft des heiligen Geistes. </w:t>
      </w:r>
    </w:p>
    <w:p w14:paraId="7D6008BA" w14:textId="77777777" w:rsidR="00977C1F" w:rsidRDefault="00977C1F" w:rsidP="00977C1F">
      <w:pPr>
        <w:pStyle w:val="StandardWeb"/>
      </w:pPr>
      <w:proofErr w:type="spellStart"/>
      <w:r>
        <w:t>HOchwirdiger</w:t>
      </w:r>
      <w:proofErr w:type="spellEnd"/>
      <w:r>
        <w:t xml:space="preserve"> in Gott/ Vater/ </w:t>
      </w:r>
      <w:proofErr w:type="spellStart"/>
      <w:r>
        <w:t>Genediger</w:t>
      </w:r>
      <w:proofErr w:type="spellEnd"/>
      <w:r>
        <w:t xml:space="preserve"> Fürst </w:t>
      </w:r>
      <w:proofErr w:type="spellStart"/>
      <w:r>
        <w:t>vnd</w:t>
      </w:r>
      <w:proofErr w:type="spellEnd"/>
      <w:r>
        <w:t xml:space="preserve"> Herr. Ewer </w:t>
      </w:r>
      <w:proofErr w:type="spellStart"/>
      <w:r>
        <w:t>Hochwirdin</w:t>
      </w:r>
      <w:proofErr w:type="spellEnd"/>
      <w:r>
        <w:t xml:space="preserve"> </w:t>
      </w:r>
      <w:proofErr w:type="spellStart"/>
      <w:r>
        <w:t>vnd</w:t>
      </w:r>
      <w:proofErr w:type="spellEnd"/>
      <w:r>
        <w:t xml:space="preserve"> Fürstlichen </w:t>
      </w:r>
      <w:proofErr w:type="spellStart"/>
      <w:r>
        <w:t>Genaden</w:t>
      </w:r>
      <w:proofErr w:type="spellEnd"/>
      <w:r>
        <w:t xml:space="preserve"> sind meine Gehorsame </w:t>
      </w:r>
      <w:proofErr w:type="spellStart"/>
      <w:r>
        <w:t>vnterthenige</w:t>
      </w:r>
      <w:proofErr w:type="spellEnd"/>
      <w:r>
        <w:t xml:space="preserve"> dienste/ neben meinem Christlichen Gebet für dieselbige zu Gott/ allezeit </w:t>
      </w:r>
      <w:proofErr w:type="spellStart"/>
      <w:r>
        <w:t>zuuoran</w:t>
      </w:r>
      <w:proofErr w:type="spellEnd"/>
      <w:r>
        <w:t xml:space="preserve"> bereit. </w:t>
      </w:r>
    </w:p>
    <w:p w14:paraId="683BBF61" w14:textId="77777777" w:rsidR="00977C1F" w:rsidRDefault="00977C1F" w:rsidP="00977C1F">
      <w:pPr>
        <w:pStyle w:val="StandardWeb"/>
      </w:pPr>
      <w:proofErr w:type="spellStart"/>
      <w:r>
        <w:t>Hochwirdiger</w:t>
      </w:r>
      <w:proofErr w:type="spellEnd"/>
      <w:r>
        <w:t xml:space="preserve"> Fürst/ </w:t>
      </w:r>
      <w:proofErr w:type="spellStart"/>
      <w:r>
        <w:t>Genediger</w:t>
      </w:r>
      <w:proofErr w:type="spellEnd"/>
      <w:r>
        <w:t xml:space="preserve"> Herr/ nach dem ich erfahren hab/ das Gott der </w:t>
      </w:r>
      <w:proofErr w:type="spellStart"/>
      <w:r>
        <w:t>Himlische</w:t>
      </w:r>
      <w:proofErr w:type="spellEnd"/>
      <w:r>
        <w:t xml:space="preserve"> Vater E. F. G. so </w:t>
      </w:r>
      <w:proofErr w:type="spellStart"/>
      <w:r>
        <w:t>gnediglich</w:t>
      </w:r>
      <w:proofErr w:type="spellEnd"/>
      <w:r>
        <w:t xml:space="preserve"> angesehen/ </w:t>
      </w:r>
      <w:proofErr w:type="spellStart"/>
      <w:r>
        <w:t>vnd</w:t>
      </w:r>
      <w:proofErr w:type="spellEnd"/>
      <w:r>
        <w:t xml:space="preserve"> mit </w:t>
      </w:r>
      <w:proofErr w:type="spellStart"/>
      <w:r>
        <w:t>Bischoflicher</w:t>
      </w:r>
      <w:proofErr w:type="spellEnd"/>
      <w:r>
        <w:t xml:space="preserve"> </w:t>
      </w:r>
      <w:proofErr w:type="spellStart"/>
      <w:r>
        <w:t>wirde</w:t>
      </w:r>
      <w:proofErr w:type="spellEnd"/>
      <w:r>
        <w:t xml:space="preserve"> gezieret/ zum Regenten </w:t>
      </w:r>
      <w:proofErr w:type="spellStart"/>
      <w:r>
        <w:t>vnd</w:t>
      </w:r>
      <w:proofErr w:type="spellEnd"/>
      <w:r>
        <w:t xml:space="preserve"> </w:t>
      </w:r>
      <w:proofErr w:type="spellStart"/>
      <w:r>
        <w:t>getrewen</w:t>
      </w:r>
      <w:proofErr w:type="spellEnd"/>
      <w:r>
        <w:t xml:space="preserve"> </w:t>
      </w:r>
      <w:proofErr w:type="spellStart"/>
      <w:r>
        <w:t>Hiten</w:t>
      </w:r>
      <w:proofErr w:type="spellEnd"/>
      <w:r>
        <w:t xml:space="preserve"> eines </w:t>
      </w:r>
      <w:proofErr w:type="spellStart"/>
      <w:r>
        <w:t>hochberhübten</w:t>
      </w:r>
      <w:proofErr w:type="spellEnd"/>
      <w:r>
        <w:t xml:space="preserve"> teils seiner </w:t>
      </w:r>
      <w:proofErr w:type="spellStart"/>
      <w:r>
        <w:t>algemeinen</w:t>
      </w:r>
      <w:proofErr w:type="spellEnd"/>
      <w:r>
        <w:t xml:space="preserve"> Kirchen </w:t>
      </w:r>
      <w:proofErr w:type="spellStart"/>
      <w:r>
        <w:t>beruffen</w:t>
      </w:r>
      <w:proofErr w:type="spellEnd"/>
      <w:r>
        <w:t xml:space="preserve"> </w:t>
      </w:r>
      <w:proofErr w:type="spellStart"/>
      <w:r>
        <w:t>vnd</w:t>
      </w:r>
      <w:proofErr w:type="spellEnd"/>
      <w:r>
        <w:t xml:space="preserve"> gesetzt hat/ hab ich mich darüber von </w:t>
      </w:r>
      <w:proofErr w:type="spellStart"/>
      <w:r>
        <w:t>Hertzen</w:t>
      </w:r>
      <w:proofErr w:type="spellEnd"/>
      <w:r>
        <w:t xml:space="preserve"> </w:t>
      </w:r>
      <w:proofErr w:type="spellStart"/>
      <w:r>
        <w:t>gefrewet</w:t>
      </w:r>
      <w:proofErr w:type="spellEnd"/>
      <w:r>
        <w:t xml:space="preserve"> </w:t>
      </w:r>
      <w:proofErr w:type="spellStart"/>
      <w:r>
        <w:t>vnd</w:t>
      </w:r>
      <w:proofErr w:type="spellEnd"/>
      <w:r>
        <w:t xml:space="preserve"> Gott dafür </w:t>
      </w:r>
      <w:proofErr w:type="spellStart"/>
      <w:r>
        <w:t>gedancket</w:t>
      </w:r>
      <w:proofErr w:type="spellEnd"/>
      <w:r>
        <w:t xml:space="preserve">/ auch bey mir beschlossen mit einem </w:t>
      </w:r>
      <w:proofErr w:type="spellStart"/>
      <w:r>
        <w:t>kurtzen</w:t>
      </w:r>
      <w:proofErr w:type="spellEnd"/>
      <w:r>
        <w:t xml:space="preserve"> </w:t>
      </w:r>
      <w:proofErr w:type="spellStart"/>
      <w:r>
        <w:t>Schrifftlein</w:t>
      </w:r>
      <w:proofErr w:type="spellEnd"/>
      <w:r>
        <w:t xml:space="preserve"> E. </w:t>
      </w:r>
      <w:proofErr w:type="spellStart"/>
      <w:r>
        <w:t>Hw</w:t>
      </w:r>
      <w:proofErr w:type="spellEnd"/>
      <w:r>
        <w:t xml:space="preserve">. </w:t>
      </w:r>
      <w:proofErr w:type="spellStart"/>
      <w:r>
        <w:t>vnd</w:t>
      </w:r>
      <w:proofErr w:type="spellEnd"/>
      <w:r>
        <w:t xml:space="preserve"> F. G. Zu gratulieren </w:t>
      </w:r>
      <w:proofErr w:type="spellStart"/>
      <w:r>
        <w:t>vnnd</w:t>
      </w:r>
      <w:proofErr w:type="spellEnd"/>
      <w:r>
        <w:t xml:space="preserve"> meines </w:t>
      </w:r>
      <w:proofErr w:type="spellStart"/>
      <w:r>
        <w:t>Hertzen</w:t>
      </w:r>
      <w:proofErr w:type="spellEnd"/>
      <w:r>
        <w:t xml:space="preserve"> </w:t>
      </w:r>
      <w:proofErr w:type="spellStart"/>
      <w:r>
        <w:t>freude</w:t>
      </w:r>
      <w:proofErr w:type="spellEnd"/>
      <w:r>
        <w:t xml:space="preserve"> </w:t>
      </w:r>
      <w:proofErr w:type="spellStart"/>
      <w:r>
        <w:t>sampt</w:t>
      </w:r>
      <w:proofErr w:type="spellEnd"/>
      <w:r>
        <w:t xml:space="preserve"> </w:t>
      </w:r>
      <w:proofErr w:type="spellStart"/>
      <w:r>
        <w:t>wünschung</w:t>
      </w:r>
      <w:proofErr w:type="spellEnd"/>
      <w:r>
        <w:t xml:space="preserve"> des Göttlichen Segens zu </w:t>
      </w:r>
      <w:proofErr w:type="spellStart"/>
      <w:r>
        <w:t>offentbaren</w:t>
      </w:r>
      <w:proofErr w:type="spellEnd"/>
      <w:r>
        <w:t xml:space="preserve">. </w:t>
      </w:r>
    </w:p>
    <w:p w14:paraId="5729D729" w14:textId="77777777" w:rsidR="00977C1F" w:rsidRDefault="00977C1F" w:rsidP="00977C1F">
      <w:pPr>
        <w:pStyle w:val="StandardWeb"/>
      </w:pPr>
      <w:r>
        <w:t xml:space="preserve">Denn weil ich für </w:t>
      </w:r>
      <w:proofErr w:type="spellStart"/>
      <w:r>
        <w:t>fünff</w:t>
      </w:r>
      <w:proofErr w:type="spellEnd"/>
      <w:r>
        <w:t xml:space="preserve"> </w:t>
      </w:r>
      <w:proofErr w:type="spellStart"/>
      <w:r>
        <w:t>vnd</w:t>
      </w:r>
      <w:proofErr w:type="spellEnd"/>
      <w:r>
        <w:t xml:space="preserve"> dreyssig </w:t>
      </w:r>
      <w:proofErr w:type="spellStart"/>
      <w:r>
        <w:t>iaren</w:t>
      </w:r>
      <w:proofErr w:type="spellEnd"/>
      <w:r>
        <w:t xml:space="preserve"> der </w:t>
      </w:r>
      <w:proofErr w:type="spellStart"/>
      <w:r>
        <w:t>Durchleuchtigen</w:t>
      </w:r>
      <w:proofErr w:type="spellEnd"/>
      <w:r>
        <w:t xml:space="preserve"> </w:t>
      </w:r>
      <w:proofErr w:type="spellStart"/>
      <w:r>
        <w:t>Hochgebornen</w:t>
      </w:r>
      <w:proofErr w:type="spellEnd"/>
      <w:r>
        <w:t xml:space="preserve"> Fürsten </w:t>
      </w:r>
      <w:proofErr w:type="spellStart"/>
      <w:r>
        <w:t>vnd</w:t>
      </w:r>
      <w:proofErr w:type="spellEnd"/>
      <w:r>
        <w:t xml:space="preserve"> </w:t>
      </w:r>
      <w:proofErr w:type="spellStart"/>
      <w:r>
        <w:t>Frawen</w:t>
      </w:r>
      <w:proofErr w:type="spellEnd"/>
      <w:r>
        <w:t xml:space="preserve">/ F. Annen/ geborner </w:t>
      </w:r>
      <w:proofErr w:type="spellStart"/>
      <w:r>
        <w:t>Hertzogin</w:t>
      </w:r>
      <w:proofErr w:type="spellEnd"/>
      <w:r>
        <w:t xml:space="preserve"> zu </w:t>
      </w:r>
      <w:proofErr w:type="spellStart"/>
      <w:r>
        <w:t>Cleue</w:t>
      </w:r>
      <w:proofErr w:type="spellEnd"/>
      <w:r>
        <w:t xml:space="preserve">/ </w:t>
      </w:r>
      <w:proofErr w:type="spellStart"/>
      <w:r>
        <w:t>Pergen</w:t>
      </w:r>
      <w:proofErr w:type="spellEnd"/>
      <w:r>
        <w:t xml:space="preserve"> </w:t>
      </w:r>
      <w:proofErr w:type="spellStart"/>
      <w:r>
        <w:t>vnd</w:t>
      </w:r>
      <w:proofErr w:type="spellEnd"/>
      <w:r>
        <w:t xml:space="preserve"> Marck/ rc. Weiland </w:t>
      </w:r>
      <w:proofErr w:type="spellStart"/>
      <w:r>
        <w:t>Gräuin</w:t>
      </w:r>
      <w:proofErr w:type="spellEnd"/>
      <w:r>
        <w:t xml:space="preserve"> zu Waldeck/ Wittib/ rc. E. </w:t>
      </w:r>
      <w:proofErr w:type="spellStart"/>
      <w:r>
        <w:t>Hww</w:t>
      </w:r>
      <w:proofErr w:type="spellEnd"/>
      <w:r>
        <w:t xml:space="preserve">. </w:t>
      </w:r>
      <w:proofErr w:type="spellStart"/>
      <w:r>
        <w:t>vnd</w:t>
      </w:r>
      <w:proofErr w:type="spellEnd"/>
      <w:r>
        <w:t xml:space="preserve"> F. G. F. Großmutter hochlobseliger </w:t>
      </w:r>
      <w:proofErr w:type="spellStart"/>
      <w:r>
        <w:t>gedechtniß</w:t>
      </w:r>
      <w:proofErr w:type="spellEnd"/>
      <w:r>
        <w:t xml:space="preserve">/ auch den </w:t>
      </w:r>
      <w:proofErr w:type="spellStart"/>
      <w:r>
        <w:t>Wolgebornen</w:t>
      </w:r>
      <w:proofErr w:type="spellEnd"/>
      <w:r>
        <w:t xml:space="preserve"> Herren/ Herrn Johan Weiland Grauen </w:t>
      </w:r>
      <w:proofErr w:type="spellStart"/>
      <w:r>
        <w:t>vnd</w:t>
      </w:r>
      <w:proofErr w:type="spellEnd"/>
      <w:r>
        <w:t xml:space="preserve"> Herren zu Waldeck/ E. </w:t>
      </w:r>
      <w:proofErr w:type="spellStart"/>
      <w:r>
        <w:t>Hw</w:t>
      </w:r>
      <w:proofErr w:type="spellEnd"/>
      <w:r>
        <w:t xml:space="preserve">. </w:t>
      </w:r>
      <w:proofErr w:type="spellStart"/>
      <w:r>
        <w:t>vnd</w:t>
      </w:r>
      <w:proofErr w:type="spellEnd"/>
      <w:r>
        <w:t xml:space="preserve"> F. G. Herrn Vatter/ auch Lobseliger </w:t>
      </w:r>
      <w:proofErr w:type="spellStart"/>
      <w:r>
        <w:t>gedechtniß</w:t>
      </w:r>
      <w:proofErr w:type="spellEnd"/>
      <w:r>
        <w:t xml:space="preserve">/ für ein Hofprediger </w:t>
      </w:r>
      <w:proofErr w:type="spellStart"/>
      <w:r>
        <w:t>vnd</w:t>
      </w:r>
      <w:proofErr w:type="spellEnd"/>
      <w:r>
        <w:t xml:space="preserve"> Kirchen </w:t>
      </w:r>
      <w:proofErr w:type="spellStart"/>
      <w:r>
        <w:t>auffseher</w:t>
      </w:r>
      <w:proofErr w:type="spellEnd"/>
      <w:r>
        <w:t xml:space="preserve"> gedienet/ </w:t>
      </w:r>
      <w:proofErr w:type="spellStart"/>
      <w:r>
        <w:t>vnd</w:t>
      </w:r>
      <w:proofErr w:type="spellEnd"/>
      <w:r>
        <w:t xml:space="preserve"> zu dem mal E. </w:t>
      </w:r>
      <w:proofErr w:type="spellStart"/>
      <w:r>
        <w:t>Hw</w:t>
      </w:r>
      <w:proofErr w:type="spellEnd"/>
      <w:r>
        <w:t xml:space="preserve">. </w:t>
      </w:r>
      <w:proofErr w:type="spellStart"/>
      <w:r>
        <w:t>vnd</w:t>
      </w:r>
      <w:proofErr w:type="spellEnd"/>
      <w:r>
        <w:t xml:space="preserve"> F. G. nach Göttlichem </w:t>
      </w:r>
      <w:proofErr w:type="spellStart"/>
      <w:r>
        <w:t>beruff</w:t>
      </w:r>
      <w:proofErr w:type="spellEnd"/>
      <w:r>
        <w:t xml:space="preserve"> </w:t>
      </w:r>
      <w:proofErr w:type="spellStart"/>
      <w:r>
        <w:t>vnnd</w:t>
      </w:r>
      <w:proofErr w:type="spellEnd"/>
      <w:r>
        <w:t xml:space="preserve"> </w:t>
      </w:r>
      <w:proofErr w:type="spellStart"/>
      <w:r>
        <w:t>befehl</w:t>
      </w:r>
      <w:proofErr w:type="spellEnd"/>
      <w:r>
        <w:t xml:space="preserve">/ </w:t>
      </w:r>
      <w:proofErr w:type="spellStart"/>
      <w:r>
        <w:t>getaufft</w:t>
      </w:r>
      <w:proofErr w:type="spellEnd"/>
      <w:r>
        <w:t xml:space="preserve"> hab/ dessen die </w:t>
      </w:r>
      <w:proofErr w:type="spellStart"/>
      <w:r>
        <w:t>wolgebornen</w:t>
      </w:r>
      <w:proofErr w:type="spellEnd"/>
      <w:r>
        <w:t xml:space="preserve"> Herren/ Herr Bernard Weiland Graue zur Lippe/ rc. </w:t>
      </w:r>
      <w:proofErr w:type="spellStart"/>
      <w:r>
        <w:t>Vnd</w:t>
      </w:r>
      <w:proofErr w:type="spellEnd"/>
      <w:r>
        <w:t xml:space="preserve"> Herr </w:t>
      </w:r>
      <w:proofErr w:type="spellStart"/>
      <w:r>
        <w:t>Wolrath</w:t>
      </w:r>
      <w:proofErr w:type="spellEnd"/>
      <w:r>
        <w:t xml:space="preserve"> Weiland Graue zu Waldeck </w:t>
      </w:r>
      <w:proofErr w:type="spellStart"/>
      <w:r>
        <w:t>sampt</w:t>
      </w:r>
      <w:proofErr w:type="spellEnd"/>
      <w:r>
        <w:t xml:space="preserve"> einer </w:t>
      </w:r>
      <w:proofErr w:type="spellStart"/>
      <w:r>
        <w:t>Fürtreffliichen</w:t>
      </w:r>
      <w:proofErr w:type="spellEnd"/>
      <w:r>
        <w:t xml:space="preserve"> </w:t>
      </w:r>
      <w:proofErr w:type="spellStart"/>
      <w:r>
        <w:t>Frawen</w:t>
      </w:r>
      <w:proofErr w:type="spellEnd"/>
      <w:r>
        <w:t xml:space="preserve"> vom Adel/ als </w:t>
      </w:r>
      <w:proofErr w:type="spellStart"/>
      <w:r>
        <w:t>Guättern</w:t>
      </w:r>
      <w:proofErr w:type="spellEnd"/>
      <w:r>
        <w:t xml:space="preserve">/ nu auch Lobseliger </w:t>
      </w:r>
      <w:proofErr w:type="spellStart"/>
      <w:r>
        <w:t>gedechtniß</w:t>
      </w:r>
      <w:proofErr w:type="spellEnd"/>
      <w:r>
        <w:t xml:space="preserve">/ auch viel andere Herren </w:t>
      </w:r>
      <w:proofErr w:type="spellStart"/>
      <w:r>
        <w:t>vnd</w:t>
      </w:r>
      <w:proofErr w:type="spellEnd"/>
      <w:r>
        <w:t xml:space="preserve"> </w:t>
      </w:r>
      <w:proofErr w:type="spellStart"/>
      <w:r>
        <w:t>Gesipte</w:t>
      </w:r>
      <w:proofErr w:type="spellEnd"/>
      <w:r>
        <w:t xml:space="preserve">/ rc. Derer noch ein </w:t>
      </w:r>
      <w:proofErr w:type="spellStart"/>
      <w:r>
        <w:t>theil</w:t>
      </w:r>
      <w:proofErr w:type="spellEnd"/>
      <w:r>
        <w:t xml:space="preserve"> leben/ zeugen worden/ So hab E. </w:t>
      </w:r>
      <w:proofErr w:type="spellStart"/>
      <w:r>
        <w:t>Hw</w:t>
      </w:r>
      <w:proofErr w:type="spellEnd"/>
      <w:r>
        <w:t xml:space="preserve">. </w:t>
      </w:r>
      <w:proofErr w:type="spellStart"/>
      <w:r>
        <w:t>vnd</w:t>
      </w:r>
      <w:proofErr w:type="spellEnd"/>
      <w:r>
        <w:t xml:space="preserve"> F. G. Ich mich durch </w:t>
      </w:r>
      <w:proofErr w:type="spellStart"/>
      <w:r>
        <w:t>meldung</w:t>
      </w:r>
      <w:proofErr w:type="spellEnd"/>
      <w:r>
        <w:t xml:space="preserve"> </w:t>
      </w:r>
      <w:proofErr w:type="spellStart"/>
      <w:r>
        <w:t>jhres</w:t>
      </w:r>
      <w:proofErr w:type="spellEnd"/>
      <w:r>
        <w:t xml:space="preserve"> Herrlichen Namens, so ich in gedruckten </w:t>
      </w:r>
      <w:proofErr w:type="spellStart"/>
      <w:r>
        <w:t>vnd</w:t>
      </w:r>
      <w:proofErr w:type="spellEnd"/>
      <w:r>
        <w:t xml:space="preserve"> </w:t>
      </w:r>
      <w:proofErr w:type="spellStart"/>
      <w:r>
        <w:t>außgebreiteten</w:t>
      </w:r>
      <w:proofErr w:type="spellEnd"/>
      <w:r>
        <w:t xml:space="preserve"> </w:t>
      </w:r>
      <w:proofErr w:type="spellStart"/>
      <w:r>
        <w:t>Schrifften</w:t>
      </w:r>
      <w:proofErr w:type="spellEnd"/>
      <w:r>
        <w:t xml:space="preserve"> gelesen/ gar leicht </w:t>
      </w:r>
      <w:proofErr w:type="spellStart"/>
      <w:r>
        <w:t>errinnern</w:t>
      </w:r>
      <w:proofErr w:type="spellEnd"/>
      <w:r>
        <w:t xml:space="preserve"> können/ </w:t>
      </w:r>
      <w:proofErr w:type="spellStart"/>
      <w:r>
        <w:t>vnd</w:t>
      </w:r>
      <w:proofErr w:type="spellEnd"/>
      <w:r>
        <w:t xml:space="preserve"> befunden/ das mir nicht weniger in meinen </w:t>
      </w:r>
      <w:proofErr w:type="spellStart"/>
      <w:r>
        <w:t>Hertzen</w:t>
      </w:r>
      <w:proofErr w:type="spellEnd"/>
      <w:r>
        <w:t xml:space="preserve"> </w:t>
      </w:r>
      <w:proofErr w:type="spellStart"/>
      <w:r>
        <w:t>freudesam</w:t>
      </w:r>
      <w:proofErr w:type="spellEnd"/>
      <w:r>
        <w:t xml:space="preserve"> worden ist/ als E. </w:t>
      </w:r>
      <w:proofErr w:type="spellStart"/>
      <w:r>
        <w:t>Hw</w:t>
      </w:r>
      <w:proofErr w:type="spellEnd"/>
      <w:r>
        <w:t xml:space="preserve">. </w:t>
      </w:r>
      <w:proofErr w:type="spellStart"/>
      <w:r>
        <w:t>vnd</w:t>
      </w:r>
      <w:proofErr w:type="spellEnd"/>
      <w:r>
        <w:t xml:space="preserve"> F. G. </w:t>
      </w:r>
      <w:proofErr w:type="spellStart"/>
      <w:r>
        <w:t>wolermelten</w:t>
      </w:r>
      <w:proofErr w:type="spellEnd"/>
      <w:r>
        <w:t xml:space="preserve"> H. Vater seligen gewesen wehr/ wenn er die zeit erlebt </w:t>
      </w:r>
      <w:proofErr w:type="spellStart"/>
      <w:r>
        <w:t>hette</w:t>
      </w:r>
      <w:proofErr w:type="spellEnd"/>
      <w:r>
        <w:t xml:space="preserve"> </w:t>
      </w:r>
      <w:proofErr w:type="spellStart"/>
      <w:r>
        <w:t>vnnd</w:t>
      </w:r>
      <w:proofErr w:type="spellEnd"/>
      <w:r>
        <w:t xml:space="preserve"> seinen Hertzlieben Sohn zu solchen </w:t>
      </w:r>
      <w:proofErr w:type="spellStart"/>
      <w:r>
        <w:t>wirden</w:t>
      </w:r>
      <w:proofErr w:type="spellEnd"/>
      <w:r>
        <w:t xml:space="preserve"> </w:t>
      </w:r>
      <w:proofErr w:type="spellStart"/>
      <w:r>
        <w:t>vnd</w:t>
      </w:r>
      <w:proofErr w:type="spellEnd"/>
      <w:r>
        <w:t xml:space="preserve"> ehren von Gott erhaben sehe. </w:t>
      </w:r>
    </w:p>
    <w:p w14:paraId="7B302173" w14:textId="77777777" w:rsidR="00977C1F" w:rsidRDefault="00977C1F" w:rsidP="00977C1F">
      <w:pPr>
        <w:pStyle w:val="StandardWeb"/>
      </w:pPr>
      <w:r>
        <w:t xml:space="preserve">Denn es vielen </w:t>
      </w:r>
      <w:proofErr w:type="spellStart"/>
      <w:r>
        <w:t>bekant</w:t>
      </w:r>
      <w:proofErr w:type="spellEnd"/>
      <w:r>
        <w:t xml:space="preserve"> ist/ </w:t>
      </w:r>
      <w:proofErr w:type="spellStart"/>
      <w:r>
        <w:t>vnd</w:t>
      </w:r>
      <w:proofErr w:type="spellEnd"/>
      <w:r>
        <w:t xml:space="preserve"> achte E. </w:t>
      </w:r>
      <w:proofErr w:type="spellStart"/>
      <w:r>
        <w:t>Hw</w:t>
      </w:r>
      <w:proofErr w:type="spellEnd"/>
      <w:r>
        <w:t xml:space="preserve">. </w:t>
      </w:r>
      <w:proofErr w:type="spellStart"/>
      <w:r>
        <w:t>vnnd</w:t>
      </w:r>
      <w:proofErr w:type="spellEnd"/>
      <w:r>
        <w:t xml:space="preserve"> F. </w:t>
      </w:r>
      <w:proofErr w:type="spellStart"/>
      <w:r>
        <w:t>Genaden</w:t>
      </w:r>
      <w:proofErr w:type="spellEnd"/>
      <w:r>
        <w:t xml:space="preserve"> werden sich etwa </w:t>
      </w:r>
      <w:proofErr w:type="spellStart"/>
      <w:r>
        <w:t>selbs</w:t>
      </w:r>
      <w:proofErr w:type="spellEnd"/>
      <w:r>
        <w:t xml:space="preserve"> erinnern können/ das </w:t>
      </w:r>
      <w:proofErr w:type="spellStart"/>
      <w:r>
        <w:t>wolermelter</w:t>
      </w:r>
      <w:proofErr w:type="spellEnd"/>
      <w:r>
        <w:t xml:space="preserve"> </w:t>
      </w:r>
      <w:proofErr w:type="spellStart"/>
      <w:r>
        <w:t>jhr</w:t>
      </w:r>
      <w:proofErr w:type="spellEnd"/>
      <w:r>
        <w:t xml:space="preserve"> Herr Vater seliger/ mich als ein reinen </w:t>
      </w:r>
      <w:proofErr w:type="spellStart"/>
      <w:r>
        <w:t>Lerer</w:t>
      </w:r>
      <w:proofErr w:type="spellEnd"/>
      <w:r>
        <w:t xml:space="preserve"> </w:t>
      </w:r>
      <w:proofErr w:type="spellStart"/>
      <w:r>
        <w:t>vnd</w:t>
      </w:r>
      <w:proofErr w:type="spellEnd"/>
      <w:r>
        <w:t xml:space="preserve"> </w:t>
      </w:r>
      <w:proofErr w:type="spellStart"/>
      <w:r>
        <w:t>getrewen</w:t>
      </w:r>
      <w:proofErr w:type="spellEnd"/>
      <w:r>
        <w:t xml:space="preserve"> </w:t>
      </w:r>
      <w:proofErr w:type="spellStart"/>
      <w:r>
        <w:t>Seelhirten</w:t>
      </w:r>
      <w:proofErr w:type="spellEnd"/>
      <w:r>
        <w:t xml:space="preserve"> sehr lieb </w:t>
      </w:r>
      <w:proofErr w:type="spellStart"/>
      <w:r>
        <w:t>vnd</w:t>
      </w:r>
      <w:proofErr w:type="spellEnd"/>
      <w:r>
        <w:t xml:space="preserve"> </w:t>
      </w:r>
      <w:proofErr w:type="spellStart"/>
      <w:r>
        <w:t>werd</w:t>
      </w:r>
      <w:proofErr w:type="spellEnd"/>
      <w:r>
        <w:t xml:space="preserve"> gehabt/ </w:t>
      </w:r>
      <w:proofErr w:type="spellStart"/>
      <w:r>
        <w:t>vnd</w:t>
      </w:r>
      <w:proofErr w:type="spellEnd"/>
      <w:r>
        <w:t xml:space="preserve"> mit vielen grossen </w:t>
      </w:r>
      <w:proofErr w:type="spellStart"/>
      <w:r>
        <w:t>wolthaten</w:t>
      </w:r>
      <w:proofErr w:type="spellEnd"/>
      <w:r>
        <w:t xml:space="preserve"> begabet hat/ daher ihrer G. gute </w:t>
      </w:r>
      <w:proofErr w:type="spellStart"/>
      <w:r>
        <w:t>zuuersicht</w:t>
      </w:r>
      <w:proofErr w:type="spellEnd"/>
      <w:r>
        <w:t xml:space="preserve"> </w:t>
      </w:r>
      <w:proofErr w:type="spellStart"/>
      <w:r>
        <w:t>vnnd</w:t>
      </w:r>
      <w:proofErr w:type="spellEnd"/>
      <w:r>
        <w:t xml:space="preserve"> </w:t>
      </w:r>
      <w:proofErr w:type="spellStart"/>
      <w:r>
        <w:t>Hertzlichs</w:t>
      </w:r>
      <w:proofErr w:type="spellEnd"/>
      <w:r>
        <w:t xml:space="preserve"> </w:t>
      </w:r>
      <w:proofErr w:type="spellStart"/>
      <w:r>
        <w:t>vertrawen</w:t>
      </w:r>
      <w:proofErr w:type="spellEnd"/>
      <w:r>
        <w:t xml:space="preserve"> zu mir nicht verborgen blieben ist/ das ich als ein Geistlicher Vatter </w:t>
      </w:r>
      <w:proofErr w:type="spellStart"/>
      <w:r>
        <w:t>auff</w:t>
      </w:r>
      <w:proofErr w:type="spellEnd"/>
      <w:r>
        <w:t xml:space="preserve"> ihre Söhne ein </w:t>
      </w:r>
      <w:proofErr w:type="spellStart"/>
      <w:r>
        <w:t>trewhertzigs</w:t>
      </w:r>
      <w:proofErr w:type="spellEnd"/>
      <w:r>
        <w:t xml:space="preserve"> </w:t>
      </w:r>
      <w:proofErr w:type="spellStart"/>
      <w:r>
        <w:t>auffsehen</w:t>
      </w:r>
      <w:proofErr w:type="spellEnd"/>
      <w:r>
        <w:t xml:space="preserve"> haben/ </w:t>
      </w:r>
      <w:proofErr w:type="spellStart"/>
      <w:r>
        <w:t>vnnd</w:t>
      </w:r>
      <w:proofErr w:type="spellEnd"/>
      <w:r>
        <w:t xml:space="preserve"> ihnen mit Gebet zu Gott </w:t>
      </w:r>
      <w:proofErr w:type="spellStart"/>
      <w:r>
        <w:t>vnd</w:t>
      </w:r>
      <w:proofErr w:type="spellEnd"/>
      <w:r>
        <w:t xml:space="preserve"> allem mir möglichem </w:t>
      </w:r>
      <w:proofErr w:type="spellStart"/>
      <w:r>
        <w:t>fleiß</w:t>
      </w:r>
      <w:proofErr w:type="spellEnd"/>
      <w:r>
        <w:t xml:space="preserve"> zu zeitlicher </w:t>
      </w:r>
      <w:proofErr w:type="spellStart"/>
      <w:r>
        <w:t>vnd</w:t>
      </w:r>
      <w:proofErr w:type="spellEnd"/>
      <w:r>
        <w:t xml:space="preserve"> ewiger </w:t>
      </w:r>
      <w:proofErr w:type="spellStart"/>
      <w:r>
        <w:t>wolfart</w:t>
      </w:r>
      <w:proofErr w:type="spellEnd"/>
      <w:r>
        <w:t xml:space="preserve"> dienen würde. </w:t>
      </w:r>
    </w:p>
    <w:p w14:paraId="008025A7" w14:textId="77777777" w:rsidR="00977C1F" w:rsidRDefault="00977C1F" w:rsidP="00977C1F">
      <w:pPr>
        <w:pStyle w:val="StandardWeb"/>
      </w:pPr>
      <w:r>
        <w:t xml:space="preserve">Solcher ihrer Gnaden </w:t>
      </w:r>
      <w:proofErr w:type="spellStart"/>
      <w:r>
        <w:t>zuuersicht</w:t>
      </w:r>
      <w:proofErr w:type="spellEnd"/>
      <w:r>
        <w:t xml:space="preserve">/ bin ich allezeit </w:t>
      </w:r>
      <w:proofErr w:type="spellStart"/>
      <w:r>
        <w:t>eingedenck</w:t>
      </w:r>
      <w:proofErr w:type="spellEnd"/>
      <w:r>
        <w:t xml:space="preserve"> blieben/ </w:t>
      </w:r>
      <w:proofErr w:type="spellStart"/>
      <w:r>
        <w:t>vnd</w:t>
      </w:r>
      <w:proofErr w:type="spellEnd"/>
      <w:r>
        <w:t xml:space="preserve"> nu mir das alter mehr </w:t>
      </w:r>
      <w:proofErr w:type="spellStart"/>
      <w:r>
        <w:t>erfahrung</w:t>
      </w:r>
      <w:proofErr w:type="spellEnd"/>
      <w:r>
        <w:t xml:space="preserve"> </w:t>
      </w:r>
      <w:proofErr w:type="spellStart"/>
      <w:r>
        <w:t>vnd</w:t>
      </w:r>
      <w:proofErr w:type="spellEnd"/>
      <w:r>
        <w:t xml:space="preserve"> </w:t>
      </w:r>
      <w:proofErr w:type="spellStart"/>
      <w:r>
        <w:t>anmütiger</w:t>
      </w:r>
      <w:proofErr w:type="spellEnd"/>
      <w:r>
        <w:t xml:space="preserve"> </w:t>
      </w:r>
      <w:proofErr w:type="spellStart"/>
      <w:r>
        <w:t>nachdencken</w:t>
      </w:r>
      <w:proofErr w:type="spellEnd"/>
      <w:r>
        <w:t xml:space="preserve"> in allem bringt/ </w:t>
      </w:r>
      <w:proofErr w:type="spellStart"/>
      <w:r>
        <w:t>kan</w:t>
      </w:r>
      <w:proofErr w:type="spellEnd"/>
      <w:r>
        <w:t xml:space="preserve"> ich nicht </w:t>
      </w:r>
      <w:proofErr w:type="spellStart"/>
      <w:r>
        <w:t>ohn</w:t>
      </w:r>
      <w:proofErr w:type="spellEnd"/>
      <w:r>
        <w:t xml:space="preserve"> </w:t>
      </w:r>
      <w:proofErr w:type="spellStart"/>
      <w:r>
        <w:t>threnen</w:t>
      </w:r>
      <w:proofErr w:type="spellEnd"/>
      <w:r>
        <w:t xml:space="preserve"> solcher lieben Herren </w:t>
      </w:r>
      <w:proofErr w:type="spellStart"/>
      <w:r>
        <w:t>vnd</w:t>
      </w:r>
      <w:proofErr w:type="spellEnd"/>
      <w:r>
        <w:t xml:space="preserve"> </w:t>
      </w:r>
      <w:proofErr w:type="spellStart"/>
      <w:r>
        <w:t>getrewen</w:t>
      </w:r>
      <w:proofErr w:type="spellEnd"/>
      <w:r>
        <w:t xml:space="preserve"> Pfleger der Christlichen gemeine </w:t>
      </w:r>
      <w:proofErr w:type="spellStart"/>
      <w:r>
        <w:t>gedencken</w:t>
      </w:r>
      <w:proofErr w:type="spellEnd"/>
      <w:r>
        <w:t xml:space="preserve">/ </w:t>
      </w:r>
      <w:proofErr w:type="spellStart"/>
      <w:r>
        <w:t>vnd</w:t>
      </w:r>
      <w:proofErr w:type="spellEnd"/>
      <w:r>
        <w:t xml:space="preserve"> </w:t>
      </w:r>
      <w:proofErr w:type="spellStart"/>
      <w:r>
        <w:t>wolte</w:t>
      </w:r>
      <w:proofErr w:type="spellEnd"/>
      <w:r>
        <w:t xml:space="preserve"> mich gerne derselbigen nachgelassenen Erben </w:t>
      </w:r>
      <w:proofErr w:type="spellStart"/>
      <w:r>
        <w:t>gantz</w:t>
      </w:r>
      <w:proofErr w:type="spellEnd"/>
      <w:r>
        <w:t xml:space="preserve"> </w:t>
      </w:r>
      <w:proofErr w:type="spellStart"/>
      <w:r>
        <w:t>vnd</w:t>
      </w:r>
      <w:proofErr w:type="spellEnd"/>
      <w:r>
        <w:t xml:space="preserve"> gar </w:t>
      </w:r>
      <w:proofErr w:type="spellStart"/>
      <w:r>
        <w:t>außschütten</w:t>
      </w:r>
      <w:proofErr w:type="spellEnd"/>
      <w:r>
        <w:t xml:space="preserve">/ </w:t>
      </w:r>
      <w:proofErr w:type="spellStart"/>
      <w:r>
        <w:t>vnd</w:t>
      </w:r>
      <w:proofErr w:type="spellEnd"/>
      <w:r>
        <w:t xml:space="preserve"> meines </w:t>
      </w:r>
      <w:proofErr w:type="spellStart"/>
      <w:r>
        <w:t>Hertzen</w:t>
      </w:r>
      <w:proofErr w:type="spellEnd"/>
      <w:r>
        <w:t xml:space="preserve"> </w:t>
      </w:r>
      <w:proofErr w:type="spellStart"/>
      <w:r>
        <w:t>begierde</w:t>
      </w:r>
      <w:proofErr w:type="spellEnd"/>
      <w:r>
        <w:t xml:space="preserve">/ mit dienst </w:t>
      </w:r>
      <w:proofErr w:type="spellStart"/>
      <w:r>
        <w:t>zuerzeigen</w:t>
      </w:r>
      <w:proofErr w:type="spellEnd"/>
      <w:r>
        <w:t xml:space="preserve">/ in dem </w:t>
      </w:r>
      <w:proofErr w:type="spellStart"/>
      <w:r>
        <w:t>ersettigen</w:t>
      </w:r>
      <w:proofErr w:type="spellEnd"/>
      <w:r>
        <w:t xml:space="preserve">. </w:t>
      </w:r>
    </w:p>
    <w:p w14:paraId="4F31284C" w14:textId="77777777" w:rsidR="00977C1F" w:rsidRDefault="00977C1F" w:rsidP="00977C1F">
      <w:pPr>
        <w:pStyle w:val="StandardWeb"/>
      </w:pPr>
      <w:r>
        <w:t xml:space="preserve">Da ich nu also gesinnet bin/ hat mir ja das gute </w:t>
      </w:r>
      <w:proofErr w:type="spellStart"/>
      <w:r>
        <w:t>gerüchte</w:t>
      </w:r>
      <w:proofErr w:type="spellEnd"/>
      <w:r>
        <w:t xml:space="preserve"> von E. </w:t>
      </w:r>
      <w:proofErr w:type="spellStart"/>
      <w:r>
        <w:t>Hw</w:t>
      </w:r>
      <w:proofErr w:type="spellEnd"/>
      <w:r>
        <w:t xml:space="preserve">. </w:t>
      </w:r>
      <w:proofErr w:type="spellStart"/>
      <w:r>
        <w:t>vnnd</w:t>
      </w:r>
      <w:proofErr w:type="spellEnd"/>
      <w:r>
        <w:t xml:space="preserve"> F. </w:t>
      </w:r>
      <w:proofErr w:type="spellStart"/>
      <w:r>
        <w:t>Genaden</w:t>
      </w:r>
      <w:proofErr w:type="spellEnd"/>
      <w:r>
        <w:t xml:space="preserve"> ein sonderliche grosse </w:t>
      </w:r>
      <w:proofErr w:type="spellStart"/>
      <w:r>
        <w:t>freude</w:t>
      </w:r>
      <w:proofErr w:type="spellEnd"/>
      <w:r>
        <w:t xml:space="preserve"> bringen müssen/ darin ich mich noch </w:t>
      </w:r>
      <w:proofErr w:type="spellStart"/>
      <w:r>
        <w:t>erfrewe</w:t>
      </w:r>
      <w:proofErr w:type="spellEnd"/>
      <w:r>
        <w:t xml:space="preserve">/ </w:t>
      </w:r>
      <w:proofErr w:type="spellStart"/>
      <w:r>
        <w:t>zuuorauß</w:t>
      </w:r>
      <w:proofErr w:type="spellEnd"/>
      <w:r>
        <w:t xml:space="preserve"> weil ich nicht </w:t>
      </w:r>
      <w:proofErr w:type="spellStart"/>
      <w:r>
        <w:t>zweiffele</w:t>
      </w:r>
      <w:proofErr w:type="spellEnd"/>
      <w:r>
        <w:t xml:space="preserve">/ E. </w:t>
      </w:r>
      <w:proofErr w:type="spellStart"/>
      <w:r>
        <w:t>Hw</w:t>
      </w:r>
      <w:proofErr w:type="spellEnd"/>
      <w:r>
        <w:t xml:space="preserve">. </w:t>
      </w:r>
      <w:proofErr w:type="spellStart"/>
      <w:r>
        <w:t>vnnd</w:t>
      </w:r>
      <w:proofErr w:type="spellEnd"/>
      <w:r>
        <w:t xml:space="preserve"> F. </w:t>
      </w:r>
      <w:proofErr w:type="spellStart"/>
      <w:r>
        <w:t>Genaden</w:t>
      </w:r>
      <w:proofErr w:type="spellEnd"/>
      <w:r>
        <w:t xml:space="preserve"> werden ein rechter Christlicher Bischoff </w:t>
      </w:r>
      <w:proofErr w:type="spellStart"/>
      <w:r>
        <w:t>vnd</w:t>
      </w:r>
      <w:proofErr w:type="spellEnd"/>
      <w:r>
        <w:t xml:space="preserve"> </w:t>
      </w:r>
      <w:proofErr w:type="spellStart"/>
      <w:r>
        <w:t>getrewer</w:t>
      </w:r>
      <w:proofErr w:type="spellEnd"/>
      <w:r>
        <w:t xml:space="preserve"> Hirte ihrer befohlenen Heerde sein/ der nach der Regel/ von Paulo 1. Timoth: 3. rc. </w:t>
      </w:r>
      <w:proofErr w:type="spellStart"/>
      <w:r>
        <w:t>Vnd</w:t>
      </w:r>
      <w:proofErr w:type="spellEnd"/>
      <w:r>
        <w:t xml:space="preserve"> von Petro/ 1. Epist: 5 </w:t>
      </w:r>
      <w:proofErr w:type="spellStart"/>
      <w:r>
        <w:t>Fürgeschrieben</w:t>
      </w:r>
      <w:proofErr w:type="spellEnd"/>
      <w:r>
        <w:t xml:space="preserve">/ das heilig </w:t>
      </w:r>
      <w:proofErr w:type="spellStart"/>
      <w:r>
        <w:t>Ampt</w:t>
      </w:r>
      <w:proofErr w:type="spellEnd"/>
      <w:r>
        <w:t xml:space="preserve"> verwalte. Es wird der </w:t>
      </w:r>
      <w:proofErr w:type="spellStart"/>
      <w:r>
        <w:t>vnterricht</w:t>
      </w:r>
      <w:proofErr w:type="spellEnd"/>
      <w:r>
        <w:t xml:space="preserve"> </w:t>
      </w:r>
      <w:proofErr w:type="spellStart"/>
      <w:r>
        <w:t>vnd</w:t>
      </w:r>
      <w:proofErr w:type="spellEnd"/>
      <w:r>
        <w:t xml:space="preserve"> Exempel </w:t>
      </w:r>
      <w:proofErr w:type="spellStart"/>
      <w:r>
        <w:t>jhres</w:t>
      </w:r>
      <w:proofErr w:type="spellEnd"/>
      <w:r>
        <w:t xml:space="preserve"> </w:t>
      </w:r>
      <w:proofErr w:type="spellStart"/>
      <w:r>
        <w:t>getrewen</w:t>
      </w:r>
      <w:proofErr w:type="spellEnd"/>
      <w:r>
        <w:t xml:space="preserve"> Herr Vaters/ Lobseliger </w:t>
      </w:r>
      <w:proofErr w:type="spellStart"/>
      <w:r>
        <w:t>gedechtniß</w:t>
      </w:r>
      <w:proofErr w:type="spellEnd"/>
      <w:r>
        <w:t xml:space="preserve">/ auch </w:t>
      </w:r>
      <w:proofErr w:type="spellStart"/>
      <w:r>
        <w:t>jhrer</w:t>
      </w:r>
      <w:proofErr w:type="spellEnd"/>
      <w:r>
        <w:t xml:space="preserve"> frommen </w:t>
      </w:r>
      <w:proofErr w:type="spellStart"/>
      <w:r>
        <w:t>Frawen</w:t>
      </w:r>
      <w:proofErr w:type="spellEnd"/>
      <w:r>
        <w:t xml:space="preserve"> Mutter/ </w:t>
      </w:r>
      <w:proofErr w:type="spellStart"/>
      <w:r>
        <w:t>Frawen</w:t>
      </w:r>
      <w:proofErr w:type="spellEnd"/>
      <w:r>
        <w:t xml:space="preserve"> Großmutter/ Herren Vettern </w:t>
      </w:r>
      <w:proofErr w:type="spellStart"/>
      <w:r>
        <w:t>vnd</w:t>
      </w:r>
      <w:proofErr w:type="spellEnd"/>
      <w:r>
        <w:t xml:space="preserve"> </w:t>
      </w:r>
      <w:proofErr w:type="spellStart"/>
      <w:r>
        <w:t>Gesipten</w:t>
      </w:r>
      <w:proofErr w:type="spellEnd"/>
      <w:r>
        <w:t xml:space="preserve"> des Hochlöblichen Hause Waldeck/Lippe/ rc. Auch der </w:t>
      </w:r>
      <w:proofErr w:type="spellStart"/>
      <w:r>
        <w:t>Paeceptron</w:t>
      </w:r>
      <w:proofErr w:type="spellEnd"/>
      <w:r>
        <w:t xml:space="preserve"> </w:t>
      </w:r>
      <w:proofErr w:type="spellStart"/>
      <w:r>
        <w:t>trewhertzige</w:t>
      </w:r>
      <w:proofErr w:type="spellEnd"/>
      <w:r>
        <w:t xml:space="preserve"> </w:t>
      </w:r>
      <w:proofErr w:type="spellStart"/>
      <w:r>
        <w:t>vermanung</w:t>
      </w:r>
      <w:proofErr w:type="spellEnd"/>
      <w:r>
        <w:t xml:space="preserve"> nicht vergebens sein/ </w:t>
      </w:r>
      <w:proofErr w:type="spellStart"/>
      <w:r>
        <w:t>sonder</w:t>
      </w:r>
      <w:proofErr w:type="spellEnd"/>
      <w:r>
        <w:t xml:space="preserve"> nu zu vieler Seelen </w:t>
      </w:r>
      <w:proofErr w:type="spellStart"/>
      <w:r>
        <w:t>heyl</w:t>
      </w:r>
      <w:proofErr w:type="spellEnd"/>
      <w:r>
        <w:t xml:space="preserve"> </w:t>
      </w:r>
      <w:proofErr w:type="spellStart"/>
      <w:r>
        <w:t>vnnd</w:t>
      </w:r>
      <w:proofErr w:type="spellEnd"/>
      <w:r>
        <w:t xml:space="preserve"> </w:t>
      </w:r>
      <w:proofErr w:type="spellStart"/>
      <w:r>
        <w:t>trost</w:t>
      </w:r>
      <w:proofErr w:type="spellEnd"/>
      <w:r>
        <w:t xml:space="preserve"> </w:t>
      </w:r>
      <w:proofErr w:type="spellStart"/>
      <w:r>
        <w:t>jhre</w:t>
      </w:r>
      <w:proofErr w:type="spellEnd"/>
      <w:r>
        <w:t xml:space="preserve"> </w:t>
      </w:r>
      <w:proofErr w:type="spellStart"/>
      <w:r>
        <w:t>früchte</w:t>
      </w:r>
      <w:proofErr w:type="spellEnd"/>
      <w:r>
        <w:t xml:space="preserve"> reichlich bringen. </w:t>
      </w:r>
    </w:p>
    <w:p w14:paraId="2BE3C108" w14:textId="77777777" w:rsidR="00977C1F" w:rsidRDefault="00977C1F" w:rsidP="00977C1F">
      <w:pPr>
        <w:pStyle w:val="StandardWeb"/>
      </w:pPr>
      <w:r>
        <w:t xml:space="preserve">Das aber/ </w:t>
      </w:r>
      <w:proofErr w:type="spellStart"/>
      <w:r>
        <w:t>Hochwirdiger</w:t>
      </w:r>
      <w:proofErr w:type="spellEnd"/>
      <w:r>
        <w:t xml:space="preserve"> Fürst/ ich auch darzu etwas diene/ </w:t>
      </w:r>
      <w:proofErr w:type="spellStart"/>
      <w:r>
        <w:t>vnd</w:t>
      </w:r>
      <w:proofErr w:type="spellEnd"/>
      <w:r>
        <w:t xml:space="preserve"> </w:t>
      </w:r>
      <w:proofErr w:type="spellStart"/>
      <w:r>
        <w:t>vrsach</w:t>
      </w:r>
      <w:proofErr w:type="spellEnd"/>
      <w:r>
        <w:t xml:space="preserve"> gebe/ schick E. </w:t>
      </w:r>
      <w:proofErr w:type="spellStart"/>
      <w:r>
        <w:t>Hw</w:t>
      </w:r>
      <w:proofErr w:type="spellEnd"/>
      <w:r>
        <w:t xml:space="preserve">. </w:t>
      </w:r>
      <w:proofErr w:type="spellStart"/>
      <w:r>
        <w:t>vnd</w:t>
      </w:r>
      <w:proofErr w:type="spellEnd"/>
      <w:r>
        <w:t xml:space="preserve"> </w:t>
      </w:r>
      <w:proofErr w:type="spellStart"/>
      <w:r>
        <w:t>F.G</w:t>
      </w:r>
      <w:proofErr w:type="spellEnd"/>
      <w:r>
        <w:t xml:space="preserve">. ich </w:t>
      </w:r>
      <w:proofErr w:type="spellStart"/>
      <w:r>
        <w:t>diß</w:t>
      </w:r>
      <w:proofErr w:type="spellEnd"/>
      <w:r>
        <w:t xml:space="preserve"> Büchlein/ darin </w:t>
      </w:r>
      <w:proofErr w:type="spellStart"/>
      <w:r>
        <w:t>Hochermelter</w:t>
      </w:r>
      <w:proofErr w:type="spellEnd"/>
      <w:r>
        <w:t xml:space="preserve"> E. </w:t>
      </w:r>
      <w:proofErr w:type="spellStart"/>
      <w:r>
        <w:t>Hw</w:t>
      </w:r>
      <w:proofErr w:type="spellEnd"/>
      <w:r>
        <w:t xml:space="preserve">. </w:t>
      </w:r>
      <w:proofErr w:type="spellStart"/>
      <w:r>
        <w:t>vnd</w:t>
      </w:r>
      <w:proofErr w:type="spellEnd"/>
      <w:r>
        <w:t xml:space="preserve"> </w:t>
      </w:r>
      <w:proofErr w:type="spellStart"/>
      <w:r>
        <w:t>F.G</w:t>
      </w:r>
      <w:proofErr w:type="spellEnd"/>
      <w:r>
        <w:t xml:space="preserve">. </w:t>
      </w:r>
      <w:proofErr w:type="spellStart"/>
      <w:r>
        <w:t>Fraw</w:t>
      </w:r>
      <w:proofErr w:type="spellEnd"/>
      <w:r>
        <w:t xml:space="preserve"> Großmutter </w:t>
      </w:r>
      <w:proofErr w:type="spellStart"/>
      <w:r>
        <w:t>glaubens</w:t>
      </w:r>
      <w:proofErr w:type="spellEnd"/>
      <w:r>
        <w:t xml:space="preserve"> </w:t>
      </w:r>
      <w:proofErr w:type="spellStart"/>
      <w:r>
        <w:t>bekentniß</w:t>
      </w:r>
      <w:proofErr w:type="spellEnd"/>
      <w:r>
        <w:t xml:space="preserve"> </w:t>
      </w:r>
      <w:proofErr w:type="spellStart"/>
      <w:r>
        <w:t>vnnd</w:t>
      </w:r>
      <w:proofErr w:type="spellEnd"/>
      <w:r>
        <w:t xml:space="preserve"> an ihre damals liebe </w:t>
      </w:r>
      <w:proofErr w:type="spellStart"/>
      <w:r>
        <w:t>vnterthanen</w:t>
      </w:r>
      <w:proofErr w:type="spellEnd"/>
      <w:r>
        <w:t xml:space="preserve"> </w:t>
      </w:r>
      <w:proofErr w:type="spellStart"/>
      <w:r>
        <w:t>trewhertzige</w:t>
      </w:r>
      <w:proofErr w:type="spellEnd"/>
      <w:r>
        <w:t xml:space="preserve"> </w:t>
      </w:r>
      <w:proofErr w:type="spellStart"/>
      <w:r>
        <w:t>ermanung</w:t>
      </w:r>
      <w:proofErr w:type="spellEnd"/>
      <w:r>
        <w:t xml:space="preserve"> begriffen ist/ welche sie als ein besonders Erbstück/ Testamentsweise den </w:t>
      </w:r>
      <w:proofErr w:type="spellStart"/>
      <w:r>
        <w:t>jhren</w:t>
      </w:r>
      <w:proofErr w:type="spellEnd"/>
      <w:r>
        <w:t xml:space="preserve"> verlassen hat/ dessen ich </w:t>
      </w:r>
      <w:proofErr w:type="spellStart"/>
      <w:r>
        <w:t>vnnd</w:t>
      </w:r>
      <w:proofErr w:type="spellEnd"/>
      <w:r>
        <w:t xml:space="preserve"> der </w:t>
      </w:r>
      <w:proofErr w:type="spellStart"/>
      <w:r>
        <w:t>Ehrwirdig</w:t>
      </w:r>
      <w:proofErr w:type="spellEnd"/>
      <w:r>
        <w:t xml:space="preserve"> </w:t>
      </w:r>
      <w:proofErr w:type="spellStart"/>
      <w:r>
        <w:t>wolgelehrte</w:t>
      </w:r>
      <w:proofErr w:type="spellEnd"/>
      <w:r>
        <w:t xml:space="preserve"> Herr Dieterich </w:t>
      </w:r>
      <w:proofErr w:type="spellStart"/>
      <w:r>
        <w:t>Raplenbol</w:t>
      </w:r>
      <w:proofErr w:type="spellEnd"/>
      <w:r>
        <w:t xml:space="preserve"> </w:t>
      </w:r>
      <w:proofErr w:type="spellStart"/>
      <w:r>
        <w:t>Pfarherr</w:t>
      </w:r>
      <w:proofErr w:type="spellEnd"/>
      <w:r>
        <w:t xml:space="preserve"> zu </w:t>
      </w:r>
      <w:proofErr w:type="spellStart"/>
      <w:r>
        <w:t>Mengerighausen</w:t>
      </w:r>
      <w:proofErr w:type="spellEnd"/>
      <w:r>
        <w:t xml:space="preserve"> </w:t>
      </w:r>
      <w:proofErr w:type="spellStart"/>
      <w:r>
        <w:t>sampt</w:t>
      </w:r>
      <w:proofErr w:type="spellEnd"/>
      <w:r>
        <w:t xml:space="preserve"> noch etlichen alten </w:t>
      </w:r>
      <w:proofErr w:type="spellStart"/>
      <w:r>
        <w:t>woluerdienten</w:t>
      </w:r>
      <w:proofErr w:type="spellEnd"/>
      <w:r>
        <w:t xml:space="preserve"> </w:t>
      </w:r>
      <w:proofErr w:type="spellStart"/>
      <w:r>
        <w:t>Praedicanten</w:t>
      </w:r>
      <w:proofErr w:type="spellEnd"/>
      <w:r>
        <w:t xml:space="preserve">/ </w:t>
      </w:r>
      <w:proofErr w:type="spellStart"/>
      <w:r>
        <w:t>warhafftige</w:t>
      </w:r>
      <w:proofErr w:type="spellEnd"/>
      <w:r>
        <w:t xml:space="preserve"> zeugen sind/ wies dann </w:t>
      </w:r>
      <w:proofErr w:type="spellStart"/>
      <w:r>
        <w:t>ohn</w:t>
      </w:r>
      <w:proofErr w:type="spellEnd"/>
      <w:r>
        <w:t xml:space="preserve"> </w:t>
      </w:r>
      <w:proofErr w:type="spellStart"/>
      <w:r>
        <w:t>zweiffel</w:t>
      </w:r>
      <w:proofErr w:type="spellEnd"/>
      <w:r>
        <w:t xml:space="preserve"> auch zu </w:t>
      </w:r>
      <w:proofErr w:type="spellStart"/>
      <w:r>
        <w:t>Arolsen</w:t>
      </w:r>
      <w:proofErr w:type="spellEnd"/>
      <w:r>
        <w:t xml:space="preserve"> in den </w:t>
      </w:r>
      <w:proofErr w:type="spellStart"/>
      <w:r>
        <w:t>Archiuen</w:t>
      </w:r>
      <w:proofErr w:type="spellEnd"/>
      <w:r>
        <w:t xml:space="preserve"> </w:t>
      </w:r>
      <w:proofErr w:type="spellStart"/>
      <w:r>
        <w:t>funden</w:t>
      </w:r>
      <w:proofErr w:type="spellEnd"/>
      <w:r>
        <w:t xml:space="preserve"> wird/ mit </w:t>
      </w:r>
      <w:proofErr w:type="spellStart"/>
      <w:r>
        <w:t>sampt</w:t>
      </w:r>
      <w:proofErr w:type="spellEnd"/>
      <w:r>
        <w:t xml:space="preserve"> der </w:t>
      </w:r>
      <w:proofErr w:type="spellStart"/>
      <w:r>
        <w:t>weitleuftigern</w:t>
      </w:r>
      <w:proofErr w:type="spellEnd"/>
      <w:r>
        <w:t xml:space="preserve"> </w:t>
      </w:r>
      <w:proofErr w:type="spellStart"/>
      <w:r>
        <w:t>bekantniß</w:t>
      </w:r>
      <w:proofErr w:type="spellEnd"/>
      <w:r>
        <w:t xml:space="preserve">/ so von mir damals </w:t>
      </w:r>
      <w:proofErr w:type="spellStart"/>
      <w:r>
        <w:t>auß</w:t>
      </w:r>
      <w:proofErr w:type="spellEnd"/>
      <w:r>
        <w:t xml:space="preserve"> ihrer F. G. </w:t>
      </w:r>
      <w:proofErr w:type="spellStart"/>
      <w:r>
        <w:t>befelch</w:t>
      </w:r>
      <w:proofErr w:type="spellEnd"/>
      <w:r>
        <w:t xml:space="preserve"> </w:t>
      </w:r>
      <w:proofErr w:type="spellStart"/>
      <w:r>
        <w:t>gestelt</w:t>
      </w:r>
      <w:proofErr w:type="spellEnd"/>
      <w:r>
        <w:t xml:space="preserve">/ mit allen ihrer F. G. damals Kirchendienern fleissig </w:t>
      </w:r>
      <w:proofErr w:type="spellStart"/>
      <w:r>
        <w:t>Conferirt</w:t>
      </w:r>
      <w:proofErr w:type="spellEnd"/>
      <w:r>
        <w:t xml:space="preserve">/ </w:t>
      </w:r>
      <w:proofErr w:type="spellStart"/>
      <w:r>
        <w:t>vnd</w:t>
      </w:r>
      <w:proofErr w:type="spellEnd"/>
      <w:r>
        <w:t xml:space="preserve"> von allen/ mit eines jeglichen </w:t>
      </w:r>
      <w:proofErr w:type="spellStart"/>
      <w:r>
        <w:t>vnterwschreibung</w:t>
      </w:r>
      <w:proofErr w:type="spellEnd"/>
      <w:r>
        <w:t xml:space="preserve">/ </w:t>
      </w:r>
      <w:proofErr w:type="spellStart"/>
      <w:r>
        <w:t>einmütiglich</w:t>
      </w:r>
      <w:proofErr w:type="spellEnd"/>
      <w:r>
        <w:t xml:space="preserve"> </w:t>
      </w:r>
      <w:proofErr w:type="spellStart"/>
      <w:r>
        <w:t>aprobirt</w:t>
      </w:r>
      <w:proofErr w:type="spellEnd"/>
      <w:r>
        <w:t xml:space="preserve"> worden ist. </w:t>
      </w:r>
    </w:p>
    <w:p w14:paraId="5B71118B" w14:textId="77777777" w:rsidR="00977C1F" w:rsidRDefault="00977C1F" w:rsidP="00977C1F">
      <w:pPr>
        <w:pStyle w:val="StandardWeb"/>
      </w:pPr>
      <w:r>
        <w:t xml:space="preserve">Durch dieses Büchleins </w:t>
      </w:r>
      <w:proofErr w:type="spellStart"/>
      <w:r>
        <w:t>vberschickung</w:t>
      </w:r>
      <w:proofErr w:type="spellEnd"/>
      <w:r>
        <w:t xml:space="preserve"> wird/ nach meiner Hoffnung/ die </w:t>
      </w:r>
      <w:proofErr w:type="spellStart"/>
      <w:r>
        <w:t>gratulatio</w:t>
      </w:r>
      <w:proofErr w:type="spellEnd"/>
      <w:r>
        <w:t xml:space="preserve">/ damit E. </w:t>
      </w:r>
      <w:proofErr w:type="spellStart"/>
      <w:r>
        <w:t>Hw</w:t>
      </w:r>
      <w:proofErr w:type="spellEnd"/>
      <w:r>
        <w:t xml:space="preserve">. </w:t>
      </w:r>
      <w:proofErr w:type="spellStart"/>
      <w:r>
        <w:t>vnd</w:t>
      </w:r>
      <w:proofErr w:type="spellEnd"/>
      <w:r>
        <w:t xml:space="preserve"> </w:t>
      </w:r>
      <w:proofErr w:type="spellStart"/>
      <w:r>
        <w:t>F.G</w:t>
      </w:r>
      <w:proofErr w:type="spellEnd"/>
      <w:r>
        <w:t xml:space="preserve">. ich glück </w:t>
      </w:r>
      <w:proofErr w:type="spellStart"/>
      <w:r>
        <w:t>vnd</w:t>
      </w:r>
      <w:proofErr w:type="spellEnd"/>
      <w:r>
        <w:t xml:space="preserve"> </w:t>
      </w:r>
      <w:proofErr w:type="spellStart"/>
      <w:r>
        <w:t>heyl</w:t>
      </w:r>
      <w:proofErr w:type="spellEnd"/>
      <w:r>
        <w:t xml:space="preserve">/ ja die milde Gnade des heiligen Geistes/ zu fruchtbarer </w:t>
      </w:r>
      <w:proofErr w:type="spellStart"/>
      <w:r>
        <w:t>vnd</w:t>
      </w:r>
      <w:proofErr w:type="spellEnd"/>
      <w:r>
        <w:t xml:space="preserve"> seliger </w:t>
      </w:r>
      <w:proofErr w:type="spellStart"/>
      <w:r>
        <w:t>verwaltung</w:t>
      </w:r>
      <w:proofErr w:type="spellEnd"/>
      <w:r>
        <w:t xml:space="preserve"> </w:t>
      </w:r>
      <w:proofErr w:type="spellStart"/>
      <w:r>
        <w:t>jhres</w:t>
      </w:r>
      <w:proofErr w:type="spellEnd"/>
      <w:r>
        <w:t xml:space="preserve"> </w:t>
      </w:r>
      <w:proofErr w:type="spellStart"/>
      <w:r>
        <w:t>Hochwirdigen</w:t>
      </w:r>
      <w:proofErr w:type="spellEnd"/>
      <w:r>
        <w:t xml:space="preserve"> </w:t>
      </w:r>
      <w:proofErr w:type="spellStart"/>
      <w:r>
        <w:t>Ampts</w:t>
      </w:r>
      <w:proofErr w:type="spellEnd"/>
      <w:r>
        <w:t xml:space="preserve">/ wünsche/ viel </w:t>
      </w:r>
      <w:proofErr w:type="spellStart"/>
      <w:r>
        <w:t>angenemer</w:t>
      </w:r>
      <w:proofErr w:type="spellEnd"/>
      <w:r>
        <w:t xml:space="preserve"> sein/ denn wenn sie bloß/ mit lauter </w:t>
      </w:r>
      <w:proofErr w:type="spellStart"/>
      <w:r>
        <w:t>anzeigung</w:t>
      </w:r>
      <w:proofErr w:type="spellEnd"/>
      <w:r>
        <w:t xml:space="preserve"> meines </w:t>
      </w:r>
      <w:proofErr w:type="spellStart"/>
      <w:r>
        <w:t>Hertzen</w:t>
      </w:r>
      <w:proofErr w:type="spellEnd"/>
      <w:r>
        <w:t xml:space="preserve"> </w:t>
      </w:r>
      <w:proofErr w:type="spellStart"/>
      <w:r>
        <w:t>freude</w:t>
      </w:r>
      <w:proofErr w:type="spellEnd"/>
      <w:r>
        <w:t xml:space="preserve"> </w:t>
      </w:r>
      <w:proofErr w:type="spellStart"/>
      <w:r>
        <w:t>vnd</w:t>
      </w:r>
      <w:proofErr w:type="spellEnd"/>
      <w:r>
        <w:t xml:space="preserve"> </w:t>
      </w:r>
      <w:proofErr w:type="spellStart"/>
      <w:r>
        <w:t>vnterthenigen</w:t>
      </w:r>
      <w:proofErr w:type="spellEnd"/>
      <w:r>
        <w:t xml:space="preserve"> </w:t>
      </w:r>
      <w:proofErr w:type="spellStart"/>
      <w:r>
        <w:t>wolmeinung</w:t>
      </w:r>
      <w:proofErr w:type="spellEnd"/>
      <w:r>
        <w:t xml:space="preserve"> </w:t>
      </w:r>
      <w:proofErr w:type="spellStart"/>
      <w:r>
        <w:t>fürkeme</w:t>
      </w:r>
      <w:proofErr w:type="spellEnd"/>
      <w:r>
        <w:t xml:space="preserve">. </w:t>
      </w:r>
    </w:p>
    <w:p w14:paraId="1BBADFD5" w14:textId="77777777" w:rsidR="00977C1F" w:rsidRDefault="00977C1F" w:rsidP="00977C1F">
      <w:pPr>
        <w:pStyle w:val="StandardWeb"/>
      </w:pPr>
      <w:r>
        <w:t xml:space="preserve">Denn so den Kindern/ </w:t>
      </w:r>
      <w:proofErr w:type="spellStart"/>
      <w:r>
        <w:t>irer</w:t>
      </w:r>
      <w:proofErr w:type="spellEnd"/>
      <w:r>
        <w:t xml:space="preserve"> lieben Eltern verlassene </w:t>
      </w:r>
      <w:proofErr w:type="spellStart"/>
      <w:r>
        <w:t>kleinot</w:t>
      </w:r>
      <w:proofErr w:type="spellEnd"/>
      <w:r>
        <w:t xml:space="preserve"> oder Erbstück/ die sie </w:t>
      </w:r>
      <w:proofErr w:type="spellStart"/>
      <w:r>
        <w:t>jnen</w:t>
      </w:r>
      <w:proofErr w:type="spellEnd"/>
      <w:r>
        <w:t xml:space="preserve"> </w:t>
      </w:r>
      <w:proofErr w:type="spellStart"/>
      <w:r>
        <w:t>auß</w:t>
      </w:r>
      <w:proofErr w:type="spellEnd"/>
      <w:r>
        <w:t xml:space="preserve"> </w:t>
      </w:r>
      <w:proofErr w:type="spellStart"/>
      <w:r>
        <w:t>hertzlicher</w:t>
      </w:r>
      <w:proofErr w:type="spellEnd"/>
      <w:r>
        <w:t xml:space="preserve"> liebe/ als besondere </w:t>
      </w:r>
      <w:proofErr w:type="spellStart"/>
      <w:r>
        <w:t>gedenckzeichen</w:t>
      </w:r>
      <w:proofErr w:type="spellEnd"/>
      <w:r>
        <w:t xml:space="preserve"> </w:t>
      </w:r>
      <w:proofErr w:type="spellStart"/>
      <w:r>
        <w:t>hinderlassen</w:t>
      </w:r>
      <w:proofErr w:type="spellEnd"/>
      <w:r>
        <w:t xml:space="preserve"> </w:t>
      </w:r>
      <w:proofErr w:type="spellStart"/>
      <w:r>
        <w:t>vnd</w:t>
      </w:r>
      <w:proofErr w:type="spellEnd"/>
      <w:r>
        <w:t xml:space="preserve"> </w:t>
      </w:r>
      <w:proofErr w:type="spellStart"/>
      <w:r>
        <w:t>zuuerwaren</w:t>
      </w:r>
      <w:proofErr w:type="spellEnd"/>
      <w:r>
        <w:t xml:space="preserve"> </w:t>
      </w:r>
      <w:proofErr w:type="spellStart"/>
      <w:r>
        <w:t>befolen</w:t>
      </w:r>
      <w:proofErr w:type="spellEnd"/>
      <w:r>
        <w:t xml:space="preserve"> haben/ sehr lieb sind (wie dem frommen Joseph gewiß das Ackerlein/ so </w:t>
      </w:r>
      <w:proofErr w:type="spellStart"/>
      <w:r>
        <w:t>jm</w:t>
      </w:r>
      <w:proofErr w:type="spellEnd"/>
      <w:r>
        <w:t xml:space="preserve"> sein Vatter Jacob </w:t>
      </w:r>
      <w:proofErr w:type="spellStart"/>
      <w:r>
        <w:t>auff</w:t>
      </w:r>
      <w:proofErr w:type="spellEnd"/>
      <w:r>
        <w:t xml:space="preserve"> sein </w:t>
      </w:r>
      <w:proofErr w:type="spellStart"/>
      <w:r>
        <w:t>Todbeth</w:t>
      </w:r>
      <w:proofErr w:type="spellEnd"/>
      <w:r>
        <w:t xml:space="preserve"> </w:t>
      </w:r>
      <w:proofErr w:type="spellStart"/>
      <w:r>
        <w:t>auß</w:t>
      </w:r>
      <w:proofErr w:type="spellEnd"/>
      <w:r>
        <w:t xml:space="preserve"> besonderer liebe/ </w:t>
      </w:r>
      <w:proofErr w:type="spellStart"/>
      <w:r>
        <w:t>vnd</w:t>
      </w:r>
      <w:proofErr w:type="spellEnd"/>
      <w:r>
        <w:t xml:space="preserve"> Väterlicher </w:t>
      </w:r>
      <w:proofErr w:type="spellStart"/>
      <w:r>
        <w:t>anmutigkeit</w:t>
      </w:r>
      <w:proofErr w:type="spellEnd"/>
      <w:r>
        <w:t xml:space="preserve"> </w:t>
      </w:r>
      <w:proofErr w:type="spellStart"/>
      <w:r>
        <w:t>zuuorauß</w:t>
      </w:r>
      <w:proofErr w:type="spellEnd"/>
      <w:r>
        <w:t xml:space="preserve"> bescheiden hat/ Genes. 48. Lieber dann das </w:t>
      </w:r>
      <w:proofErr w:type="spellStart"/>
      <w:r>
        <w:t>gantze</w:t>
      </w:r>
      <w:proofErr w:type="spellEnd"/>
      <w:r>
        <w:t xml:space="preserve"> Königreich Egypten gewesen ist) so wird gewißlich </w:t>
      </w:r>
      <w:proofErr w:type="spellStart"/>
      <w:r>
        <w:t>diß</w:t>
      </w:r>
      <w:proofErr w:type="spellEnd"/>
      <w:r>
        <w:t xml:space="preserve"> Erbstück E. </w:t>
      </w:r>
      <w:proofErr w:type="spellStart"/>
      <w:r>
        <w:t>Hw</w:t>
      </w:r>
      <w:proofErr w:type="spellEnd"/>
      <w:r>
        <w:t xml:space="preserve">. </w:t>
      </w:r>
      <w:proofErr w:type="spellStart"/>
      <w:r>
        <w:t>vnd</w:t>
      </w:r>
      <w:proofErr w:type="spellEnd"/>
      <w:r>
        <w:t xml:space="preserve"> </w:t>
      </w:r>
      <w:proofErr w:type="spellStart"/>
      <w:r>
        <w:t>F.G</w:t>
      </w:r>
      <w:proofErr w:type="spellEnd"/>
      <w:r>
        <w:t xml:space="preserve">. von </w:t>
      </w:r>
      <w:proofErr w:type="spellStart"/>
      <w:r>
        <w:t>jhrer</w:t>
      </w:r>
      <w:proofErr w:type="spellEnd"/>
      <w:r>
        <w:t xml:space="preserve"> Hochlobseligen </w:t>
      </w:r>
      <w:proofErr w:type="spellStart"/>
      <w:r>
        <w:t>Fraw</w:t>
      </w:r>
      <w:proofErr w:type="spellEnd"/>
      <w:r>
        <w:t xml:space="preserve"> Annen oder Großmutter/ lieber sein/ dann alles was sie sonst von </w:t>
      </w:r>
      <w:proofErr w:type="spellStart"/>
      <w:r>
        <w:t>jrer</w:t>
      </w:r>
      <w:proofErr w:type="spellEnd"/>
      <w:r>
        <w:t xml:space="preserve"> Fürstlichen </w:t>
      </w:r>
      <w:proofErr w:type="spellStart"/>
      <w:r>
        <w:t>Durchleuchtigkeit</w:t>
      </w:r>
      <w:proofErr w:type="spellEnd"/>
      <w:r>
        <w:t xml:space="preserve"> ererbet haben/ die Weisen haben </w:t>
      </w:r>
      <w:proofErr w:type="spellStart"/>
      <w:r>
        <w:t>wol</w:t>
      </w:r>
      <w:proofErr w:type="spellEnd"/>
      <w:r>
        <w:t xml:space="preserve"> </w:t>
      </w:r>
      <w:proofErr w:type="spellStart"/>
      <w:r>
        <w:t>geredt</w:t>
      </w:r>
      <w:proofErr w:type="spellEnd"/>
      <w:r>
        <w:t xml:space="preserve">/ da sie gesprochen haben/ die Kinder mögen kein grössern </w:t>
      </w:r>
      <w:proofErr w:type="spellStart"/>
      <w:r>
        <w:t>vnd</w:t>
      </w:r>
      <w:proofErr w:type="spellEnd"/>
      <w:r>
        <w:t xml:space="preserve"> bessern </w:t>
      </w:r>
      <w:proofErr w:type="spellStart"/>
      <w:r>
        <w:t>schatz</w:t>
      </w:r>
      <w:proofErr w:type="spellEnd"/>
      <w:r>
        <w:t xml:space="preserve"> von </w:t>
      </w:r>
      <w:proofErr w:type="spellStart"/>
      <w:r>
        <w:t>jhren</w:t>
      </w:r>
      <w:proofErr w:type="spellEnd"/>
      <w:r>
        <w:t xml:space="preserve"> Eltern ererben dann ehre </w:t>
      </w:r>
      <w:proofErr w:type="spellStart"/>
      <w:r>
        <w:t>vnd</w:t>
      </w:r>
      <w:proofErr w:type="spellEnd"/>
      <w:r>
        <w:t xml:space="preserve"> </w:t>
      </w:r>
      <w:proofErr w:type="spellStart"/>
      <w:r>
        <w:t>warhafftig</w:t>
      </w:r>
      <w:proofErr w:type="spellEnd"/>
      <w:r>
        <w:t xml:space="preserve"> lob der </w:t>
      </w:r>
      <w:proofErr w:type="spellStart"/>
      <w:r>
        <w:t>Tugendt</w:t>
      </w:r>
      <w:proofErr w:type="spellEnd"/>
      <w:r>
        <w:t xml:space="preserve">/ gut </w:t>
      </w:r>
      <w:proofErr w:type="spellStart"/>
      <w:r>
        <w:t>gerücht</w:t>
      </w:r>
      <w:proofErr w:type="spellEnd"/>
      <w:r>
        <w:t xml:space="preserve"> </w:t>
      </w:r>
      <w:proofErr w:type="spellStart"/>
      <w:r>
        <w:t>vnd</w:t>
      </w:r>
      <w:proofErr w:type="spellEnd"/>
      <w:r>
        <w:t xml:space="preserve"> herrlichen Namen/ </w:t>
      </w:r>
      <w:proofErr w:type="spellStart"/>
      <w:r>
        <w:t>gleichwol</w:t>
      </w:r>
      <w:proofErr w:type="spellEnd"/>
      <w:r>
        <w:t xml:space="preserve">/ ist </w:t>
      </w:r>
      <w:proofErr w:type="spellStart"/>
      <w:r>
        <w:t>by</w:t>
      </w:r>
      <w:proofErr w:type="spellEnd"/>
      <w:r>
        <w:t xml:space="preserve"> solcher Erbschafft das </w:t>
      </w:r>
      <w:proofErr w:type="spellStart"/>
      <w:r>
        <w:t>allergröste</w:t>
      </w:r>
      <w:proofErr w:type="spellEnd"/>
      <w:r>
        <w:t xml:space="preserve">/ des waren </w:t>
      </w:r>
      <w:proofErr w:type="spellStart"/>
      <w:r>
        <w:t>glaubens</w:t>
      </w:r>
      <w:proofErr w:type="spellEnd"/>
      <w:r>
        <w:t xml:space="preserve"> </w:t>
      </w:r>
      <w:proofErr w:type="spellStart"/>
      <w:r>
        <w:t>bekantniß</w:t>
      </w:r>
      <w:proofErr w:type="spellEnd"/>
      <w:r>
        <w:t xml:space="preserve">/ dadurch die nachkommende </w:t>
      </w:r>
      <w:proofErr w:type="spellStart"/>
      <w:r>
        <w:t>gestercket</w:t>
      </w:r>
      <w:proofErr w:type="spellEnd"/>
      <w:r>
        <w:t xml:space="preserve"> </w:t>
      </w:r>
      <w:proofErr w:type="spellStart"/>
      <w:r>
        <w:t>vnd</w:t>
      </w:r>
      <w:proofErr w:type="spellEnd"/>
      <w:r>
        <w:t xml:space="preserve"> viele zu dem Heiland der Welt/ </w:t>
      </w:r>
      <w:proofErr w:type="spellStart"/>
      <w:r>
        <w:t>vnsern</w:t>
      </w:r>
      <w:proofErr w:type="spellEnd"/>
      <w:r>
        <w:t xml:space="preserve"> Herren </w:t>
      </w:r>
      <w:proofErr w:type="spellStart"/>
      <w:r>
        <w:t>Jhesu</w:t>
      </w:r>
      <w:proofErr w:type="spellEnd"/>
      <w:r>
        <w:t xml:space="preserve"> Christo gelockt </w:t>
      </w:r>
      <w:proofErr w:type="spellStart"/>
      <w:r>
        <w:t>vnd</w:t>
      </w:r>
      <w:proofErr w:type="spellEnd"/>
      <w:r>
        <w:t xml:space="preserve"> gebracht werden. Weil nu E. </w:t>
      </w:r>
      <w:proofErr w:type="spellStart"/>
      <w:r>
        <w:t>Hw</w:t>
      </w:r>
      <w:proofErr w:type="spellEnd"/>
      <w:r>
        <w:t xml:space="preserve">. </w:t>
      </w:r>
      <w:proofErr w:type="spellStart"/>
      <w:r>
        <w:t>vnd</w:t>
      </w:r>
      <w:proofErr w:type="spellEnd"/>
      <w:r>
        <w:t xml:space="preserve"> </w:t>
      </w:r>
      <w:proofErr w:type="spellStart"/>
      <w:r>
        <w:t>F.G</w:t>
      </w:r>
      <w:proofErr w:type="spellEnd"/>
      <w:r>
        <w:t xml:space="preserve">. </w:t>
      </w:r>
      <w:proofErr w:type="spellStart"/>
      <w:r>
        <w:t>vnter</w:t>
      </w:r>
      <w:proofErr w:type="spellEnd"/>
      <w:r>
        <w:t xml:space="preserve"> anderm Herrlichen Lob </w:t>
      </w:r>
      <w:proofErr w:type="spellStart"/>
      <w:r>
        <w:t>vnd</w:t>
      </w:r>
      <w:proofErr w:type="spellEnd"/>
      <w:r>
        <w:t xml:space="preserve"> </w:t>
      </w:r>
      <w:proofErr w:type="spellStart"/>
      <w:r>
        <w:t>Rhümlichen</w:t>
      </w:r>
      <w:proofErr w:type="spellEnd"/>
      <w:r>
        <w:t xml:space="preserve"> Namen/ </w:t>
      </w:r>
      <w:proofErr w:type="spellStart"/>
      <w:r>
        <w:t>diß</w:t>
      </w:r>
      <w:proofErr w:type="spellEnd"/>
      <w:r>
        <w:t xml:space="preserve"> herrliche Testament </w:t>
      </w:r>
      <w:proofErr w:type="spellStart"/>
      <w:r>
        <w:t>vnnd</w:t>
      </w:r>
      <w:proofErr w:type="spellEnd"/>
      <w:r>
        <w:t xml:space="preserve"> hochlöblich Exempel von </w:t>
      </w:r>
      <w:proofErr w:type="spellStart"/>
      <w:r>
        <w:t>jhrer</w:t>
      </w:r>
      <w:proofErr w:type="spellEnd"/>
      <w:r>
        <w:t xml:space="preserve"> </w:t>
      </w:r>
      <w:proofErr w:type="spellStart"/>
      <w:r>
        <w:t>Durchleuchtigen</w:t>
      </w:r>
      <w:proofErr w:type="spellEnd"/>
      <w:r>
        <w:t xml:space="preserve"> </w:t>
      </w:r>
      <w:proofErr w:type="spellStart"/>
      <w:r>
        <w:t>vnd</w:t>
      </w:r>
      <w:proofErr w:type="spellEnd"/>
      <w:r>
        <w:t xml:space="preserve"> </w:t>
      </w:r>
      <w:proofErr w:type="spellStart"/>
      <w:r>
        <w:t>inn</w:t>
      </w:r>
      <w:proofErr w:type="spellEnd"/>
      <w:r>
        <w:t xml:space="preserve"> Gottseligen </w:t>
      </w:r>
      <w:proofErr w:type="spellStart"/>
      <w:r>
        <w:t>Fraw</w:t>
      </w:r>
      <w:proofErr w:type="spellEnd"/>
      <w:r>
        <w:t xml:space="preserve"> Großmutter haben/ werden </w:t>
      </w:r>
      <w:proofErr w:type="spellStart"/>
      <w:r>
        <w:t>sies</w:t>
      </w:r>
      <w:proofErr w:type="spellEnd"/>
      <w:r>
        <w:t xml:space="preserve"> gewißlich allem anderem </w:t>
      </w:r>
      <w:proofErr w:type="spellStart"/>
      <w:r>
        <w:t>ererbeten</w:t>
      </w:r>
      <w:proofErr w:type="spellEnd"/>
      <w:r>
        <w:t xml:space="preserve"> gut </w:t>
      </w:r>
      <w:proofErr w:type="spellStart"/>
      <w:r>
        <w:t>fürziehen</w:t>
      </w:r>
      <w:proofErr w:type="spellEnd"/>
      <w:r>
        <w:t xml:space="preserve">. </w:t>
      </w:r>
    </w:p>
    <w:p w14:paraId="6B29BC27" w14:textId="77777777" w:rsidR="00977C1F" w:rsidRDefault="00977C1F" w:rsidP="00977C1F">
      <w:pPr>
        <w:pStyle w:val="StandardWeb"/>
      </w:pPr>
      <w:r>
        <w:t xml:space="preserve">So ist nu </w:t>
      </w:r>
      <w:proofErr w:type="spellStart"/>
      <w:r>
        <w:t>entlich</w:t>
      </w:r>
      <w:proofErr w:type="spellEnd"/>
      <w:r>
        <w:t xml:space="preserve"> an E. </w:t>
      </w:r>
      <w:proofErr w:type="spellStart"/>
      <w:r>
        <w:t>Hw</w:t>
      </w:r>
      <w:proofErr w:type="spellEnd"/>
      <w:r>
        <w:t xml:space="preserve">. </w:t>
      </w:r>
      <w:proofErr w:type="spellStart"/>
      <w:r>
        <w:t>vnd</w:t>
      </w:r>
      <w:proofErr w:type="spellEnd"/>
      <w:r>
        <w:t xml:space="preserve"> </w:t>
      </w:r>
      <w:proofErr w:type="spellStart"/>
      <w:r>
        <w:t>F.G</w:t>
      </w:r>
      <w:proofErr w:type="spellEnd"/>
      <w:r>
        <w:t xml:space="preserve">. mein </w:t>
      </w:r>
      <w:proofErr w:type="spellStart"/>
      <w:r>
        <w:t>gantz</w:t>
      </w:r>
      <w:proofErr w:type="spellEnd"/>
      <w:r>
        <w:t xml:space="preserve"> </w:t>
      </w:r>
      <w:proofErr w:type="spellStart"/>
      <w:r>
        <w:t>vnterthenig</w:t>
      </w:r>
      <w:proofErr w:type="spellEnd"/>
      <w:r>
        <w:t xml:space="preserve"> gehorsame bitt/ sie wollen </w:t>
      </w:r>
      <w:proofErr w:type="spellStart"/>
      <w:r>
        <w:t>jhr</w:t>
      </w:r>
      <w:proofErr w:type="spellEnd"/>
      <w:r>
        <w:t xml:space="preserve"> meine/ in aller </w:t>
      </w:r>
      <w:proofErr w:type="spellStart"/>
      <w:r>
        <w:t>vnterthenigkeit</w:t>
      </w:r>
      <w:proofErr w:type="spellEnd"/>
      <w:r>
        <w:t xml:space="preserve"> </w:t>
      </w:r>
      <w:proofErr w:type="spellStart"/>
      <w:r>
        <w:t>wolgemeinte</w:t>
      </w:r>
      <w:proofErr w:type="spellEnd"/>
      <w:r>
        <w:t xml:space="preserve"> </w:t>
      </w:r>
      <w:proofErr w:type="spellStart"/>
      <w:r>
        <w:t>gratulation</w:t>
      </w:r>
      <w:proofErr w:type="spellEnd"/>
      <w:r>
        <w:t xml:space="preserve"> </w:t>
      </w:r>
      <w:proofErr w:type="spellStart"/>
      <w:r>
        <w:t>vnd</w:t>
      </w:r>
      <w:proofErr w:type="spellEnd"/>
      <w:r>
        <w:t xml:space="preserve"> dieses Buchleins </w:t>
      </w:r>
      <w:proofErr w:type="spellStart"/>
      <w:r>
        <w:t>vberschickung</w:t>
      </w:r>
      <w:proofErr w:type="spellEnd"/>
      <w:r>
        <w:t xml:space="preserve"> </w:t>
      </w:r>
      <w:proofErr w:type="spellStart"/>
      <w:r>
        <w:t>wolgefallen</w:t>
      </w:r>
      <w:proofErr w:type="spellEnd"/>
      <w:r>
        <w:t xml:space="preserve"> lassen/ </w:t>
      </w:r>
      <w:proofErr w:type="spellStart"/>
      <w:r>
        <w:t>vnd</w:t>
      </w:r>
      <w:proofErr w:type="spellEnd"/>
      <w:r>
        <w:t xml:space="preserve"> mein </w:t>
      </w:r>
      <w:proofErr w:type="spellStart"/>
      <w:r>
        <w:t>Genediger</w:t>
      </w:r>
      <w:proofErr w:type="spellEnd"/>
      <w:r>
        <w:t xml:space="preserve"> Fürst </w:t>
      </w:r>
      <w:proofErr w:type="spellStart"/>
      <w:r>
        <w:t>vnd</w:t>
      </w:r>
      <w:proofErr w:type="spellEnd"/>
      <w:r>
        <w:t xml:space="preserve"> Herre sein/ </w:t>
      </w:r>
      <w:proofErr w:type="spellStart"/>
      <w:r>
        <w:t>vnd</w:t>
      </w:r>
      <w:proofErr w:type="spellEnd"/>
      <w:r>
        <w:t xml:space="preserve"> mich alten in meinem </w:t>
      </w:r>
      <w:proofErr w:type="spellStart"/>
      <w:r>
        <w:t>exilio</w:t>
      </w:r>
      <w:proofErr w:type="spellEnd"/>
      <w:r>
        <w:t xml:space="preserve"> </w:t>
      </w:r>
      <w:proofErr w:type="spellStart"/>
      <w:r>
        <w:t>gnediglich</w:t>
      </w:r>
      <w:proofErr w:type="spellEnd"/>
      <w:r>
        <w:t xml:space="preserve"> zu trösten </w:t>
      </w:r>
      <w:proofErr w:type="spellStart"/>
      <w:r>
        <w:t>vnd</w:t>
      </w:r>
      <w:proofErr w:type="spellEnd"/>
      <w:r>
        <w:t xml:space="preserve"> </w:t>
      </w:r>
      <w:proofErr w:type="spellStart"/>
      <w:r>
        <w:t>zuergetzen</w:t>
      </w:r>
      <w:proofErr w:type="spellEnd"/>
      <w:r>
        <w:t xml:space="preserve">/ sich </w:t>
      </w:r>
      <w:proofErr w:type="spellStart"/>
      <w:r>
        <w:t>Vätterlich</w:t>
      </w:r>
      <w:proofErr w:type="spellEnd"/>
      <w:r>
        <w:t xml:space="preserve"> bewilligen/ </w:t>
      </w:r>
      <w:proofErr w:type="spellStart"/>
      <w:r>
        <w:t>welchs</w:t>
      </w:r>
      <w:proofErr w:type="spellEnd"/>
      <w:r>
        <w:t xml:space="preserve"> der </w:t>
      </w:r>
      <w:proofErr w:type="spellStart"/>
      <w:r>
        <w:t>Ertzhirte</w:t>
      </w:r>
      <w:proofErr w:type="spellEnd"/>
      <w:r>
        <w:t xml:space="preserve"> </w:t>
      </w:r>
      <w:proofErr w:type="spellStart"/>
      <w:r>
        <w:t>vnser</w:t>
      </w:r>
      <w:proofErr w:type="spellEnd"/>
      <w:r>
        <w:t xml:space="preserve"> Herre Jesus Christus/ der </w:t>
      </w:r>
      <w:proofErr w:type="spellStart"/>
      <w:r>
        <w:t>ware</w:t>
      </w:r>
      <w:proofErr w:type="spellEnd"/>
      <w:r>
        <w:t xml:space="preserve"> Bischoff </w:t>
      </w:r>
      <w:proofErr w:type="spellStart"/>
      <w:r>
        <w:t>vnserer</w:t>
      </w:r>
      <w:proofErr w:type="spellEnd"/>
      <w:r>
        <w:t xml:space="preserve"> aller </w:t>
      </w:r>
      <w:proofErr w:type="spellStart"/>
      <w:r>
        <w:t>seelen</w:t>
      </w:r>
      <w:proofErr w:type="spellEnd"/>
      <w:r>
        <w:t xml:space="preserve"> </w:t>
      </w:r>
      <w:proofErr w:type="spellStart"/>
      <w:r>
        <w:t>auffs</w:t>
      </w:r>
      <w:proofErr w:type="spellEnd"/>
      <w:r>
        <w:t xml:space="preserve"> reichlichste vergelten wird. </w:t>
      </w:r>
    </w:p>
    <w:p w14:paraId="3B2412D6" w14:textId="77777777" w:rsidR="00977C1F" w:rsidRDefault="00977C1F" w:rsidP="00977C1F">
      <w:pPr>
        <w:pStyle w:val="StandardWeb"/>
      </w:pPr>
      <w:r>
        <w:t xml:space="preserve">Derselbige wolle E. </w:t>
      </w:r>
      <w:proofErr w:type="spellStart"/>
      <w:r>
        <w:t>Hw</w:t>
      </w:r>
      <w:proofErr w:type="spellEnd"/>
      <w:r>
        <w:t xml:space="preserve">. </w:t>
      </w:r>
      <w:proofErr w:type="spellStart"/>
      <w:r>
        <w:t>vnd</w:t>
      </w:r>
      <w:proofErr w:type="spellEnd"/>
      <w:r>
        <w:t xml:space="preserve"> </w:t>
      </w:r>
      <w:proofErr w:type="spellStart"/>
      <w:r>
        <w:t>F.G</w:t>
      </w:r>
      <w:proofErr w:type="spellEnd"/>
      <w:r>
        <w:t xml:space="preserve">. seinen heiligen Geist reichlich geben/ </w:t>
      </w:r>
      <w:proofErr w:type="spellStart"/>
      <w:r>
        <w:t>vnd</w:t>
      </w:r>
      <w:proofErr w:type="spellEnd"/>
      <w:r>
        <w:t xml:space="preserve"> sie dadurch regieren/ das sie die </w:t>
      </w:r>
      <w:proofErr w:type="spellStart"/>
      <w:r>
        <w:t>befolene</w:t>
      </w:r>
      <w:proofErr w:type="spellEnd"/>
      <w:r>
        <w:t xml:space="preserve"> Heerde seliglich </w:t>
      </w:r>
      <w:proofErr w:type="spellStart"/>
      <w:r>
        <w:t>waiden</w:t>
      </w:r>
      <w:proofErr w:type="spellEnd"/>
      <w:r>
        <w:t xml:space="preserve">/ </w:t>
      </w:r>
      <w:proofErr w:type="spellStart"/>
      <w:r>
        <w:t>vnd</w:t>
      </w:r>
      <w:proofErr w:type="spellEnd"/>
      <w:r>
        <w:t xml:space="preserve"> die Krone der </w:t>
      </w:r>
      <w:proofErr w:type="spellStart"/>
      <w:r>
        <w:t>Herligkeit</w:t>
      </w:r>
      <w:proofErr w:type="spellEnd"/>
      <w:r>
        <w:t xml:space="preserve">/ die allen </w:t>
      </w:r>
      <w:proofErr w:type="spellStart"/>
      <w:r>
        <w:t>trewen</w:t>
      </w:r>
      <w:proofErr w:type="spellEnd"/>
      <w:r>
        <w:t xml:space="preserve"> Bischoffen </w:t>
      </w:r>
      <w:proofErr w:type="spellStart"/>
      <w:r>
        <w:t>vnnd</w:t>
      </w:r>
      <w:proofErr w:type="spellEnd"/>
      <w:r>
        <w:t xml:space="preserve"> Hirten der </w:t>
      </w:r>
      <w:proofErr w:type="spellStart"/>
      <w:r>
        <w:t>gleugien</w:t>
      </w:r>
      <w:proofErr w:type="spellEnd"/>
      <w:r>
        <w:t xml:space="preserve"> im Himmel </w:t>
      </w:r>
      <w:proofErr w:type="spellStart"/>
      <w:r>
        <w:t>beygelegt</w:t>
      </w:r>
      <w:proofErr w:type="spellEnd"/>
      <w:r>
        <w:t xml:space="preserve"> ist/ </w:t>
      </w:r>
      <w:proofErr w:type="spellStart"/>
      <w:r>
        <w:t>entlich</w:t>
      </w:r>
      <w:proofErr w:type="spellEnd"/>
      <w:r>
        <w:t xml:space="preserve"> erlangen/ Amen. </w:t>
      </w:r>
    </w:p>
    <w:p w14:paraId="71F38085" w14:textId="77777777" w:rsidR="00977C1F" w:rsidRDefault="00977C1F" w:rsidP="00977C1F">
      <w:pPr>
        <w:pStyle w:val="StandardWeb"/>
      </w:pPr>
      <w:r>
        <w:t xml:space="preserve">Geben zu </w:t>
      </w:r>
      <w:proofErr w:type="spellStart"/>
      <w:r>
        <w:t>Regenspurg</w:t>
      </w:r>
      <w:proofErr w:type="spellEnd"/>
      <w:r>
        <w:t xml:space="preserve"> in loco </w:t>
      </w:r>
      <w:proofErr w:type="spellStart"/>
      <w:r>
        <w:t>exilij</w:t>
      </w:r>
      <w:proofErr w:type="spellEnd"/>
      <w:r>
        <w:t xml:space="preserve"> </w:t>
      </w:r>
      <w:proofErr w:type="spellStart"/>
      <w:r>
        <w:t>mei</w:t>
      </w:r>
      <w:proofErr w:type="spellEnd"/>
      <w:r>
        <w:t xml:space="preserve">/ am tag der Reinigung </w:t>
      </w:r>
      <w:proofErr w:type="spellStart"/>
      <w:r>
        <w:t>Mariae</w:t>
      </w:r>
      <w:proofErr w:type="spellEnd"/>
      <w:r>
        <w:t xml:space="preserve"> der Hochgelobten Mutter Gottes/ Anno 1589. </w:t>
      </w:r>
    </w:p>
    <w:p w14:paraId="259653EC" w14:textId="77777777" w:rsidR="00977C1F" w:rsidRDefault="00977C1F" w:rsidP="00977C1F">
      <w:pPr>
        <w:pStyle w:val="StandardWeb"/>
      </w:pPr>
      <w:r>
        <w:t xml:space="preserve">E. </w:t>
      </w:r>
      <w:proofErr w:type="spellStart"/>
      <w:r>
        <w:t>Hw</w:t>
      </w:r>
      <w:proofErr w:type="spellEnd"/>
      <w:r>
        <w:t xml:space="preserve">. </w:t>
      </w:r>
      <w:proofErr w:type="spellStart"/>
      <w:r>
        <w:t>vnd</w:t>
      </w:r>
      <w:proofErr w:type="spellEnd"/>
      <w:r>
        <w:t xml:space="preserve"> </w:t>
      </w:r>
      <w:proofErr w:type="spellStart"/>
      <w:r>
        <w:t>F.G</w:t>
      </w:r>
      <w:proofErr w:type="spellEnd"/>
      <w:r>
        <w:t xml:space="preserve">. </w:t>
      </w:r>
      <w:r>
        <w:br/>
      </w:r>
      <w:proofErr w:type="spellStart"/>
      <w:r>
        <w:t>Vnderthenig</w:t>
      </w:r>
      <w:proofErr w:type="spellEnd"/>
      <w:r>
        <w:t xml:space="preserve"> williger </w:t>
      </w:r>
      <w:proofErr w:type="spellStart"/>
      <w:r>
        <w:t>vnd</w:t>
      </w:r>
      <w:proofErr w:type="spellEnd"/>
      <w:r>
        <w:t xml:space="preserve"> gehorsamer Diener</w:t>
      </w:r>
      <w:r>
        <w:br/>
        <w:t xml:space="preserve">Jeremias Homberger D. </w:t>
      </w:r>
      <w:proofErr w:type="spellStart"/>
      <w:r>
        <w:t>vnd</w:t>
      </w:r>
      <w:proofErr w:type="spellEnd"/>
      <w:r>
        <w:t xml:space="preserve"> </w:t>
      </w:r>
      <w:r>
        <w:br/>
      </w:r>
      <w:proofErr w:type="spellStart"/>
      <w:r>
        <w:t>Exul</w:t>
      </w:r>
      <w:proofErr w:type="spellEnd"/>
      <w:r>
        <w:t xml:space="preserve">. D. JEsu Christi. </w:t>
      </w:r>
    </w:p>
    <w:p w14:paraId="131E43E7" w14:textId="77777777" w:rsidR="00977C1F" w:rsidRDefault="00977C1F" w:rsidP="00977C1F">
      <w:pPr>
        <w:pStyle w:val="StandardWeb"/>
      </w:pPr>
      <w:r>
        <w:t xml:space="preserve">WIR von Gottes Gnaden Anna geborne </w:t>
      </w:r>
      <w:proofErr w:type="spellStart"/>
      <w:r>
        <w:t>Hertzogin</w:t>
      </w:r>
      <w:proofErr w:type="spellEnd"/>
      <w:r>
        <w:t xml:space="preserve"> zu </w:t>
      </w:r>
      <w:proofErr w:type="spellStart"/>
      <w:r>
        <w:t>Cleue</w:t>
      </w:r>
      <w:proofErr w:type="spellEnd"/>
      <w:r>
        <w:t xml:space="preserve"> </w:t>
      </w:r>
      <w:proofErr w:type="spellStart"/>
      <w:r>
        <w:t>vnnd</w:t>
      </w:r>
      <w:proofErr w:type="spellEnd"/>
      <w:r>
        <w:t xml:space="preserve"> Marck/ </w:t>
      </w:r>
      <w:proofErr w:type="spellStart"/>
      <w:r>
        <w:t>Gräffin</w:t>
      </w:r>
      <w:proofErr w:type="spellEnd"/>
      <w:r>
        <w:t xml:space="preserve"> </w:t>
      </w:r>
      <w:proofErr w:type="spellStart"/>
      <w:r>
        <w:t>vnd</w:t>
      </w:r>
      <w:proofErr w:type="spellEnd"/>
      <w:r>
        <w:t xml:space="preserve"> </w:t>
      </w:r>
      <w:proofErr w:type="spellStart"/>
      <w:r>
        <w:t>Fraw</w:t>
      </w:r>
      <w:proofErr w:type="spellEnd"/>
      <w:r>
        <w:t xml:space="preserve"> zu Waldeck Witwe/ rc. Entbieten allen </w:t>
      </w:r>
      <w:proofErr w:type="spellStart"/>
      <w:r>
        <w:t>vnsern</w:t>
      </w:r>
      <w:proofErr w:type="spellEnd"/>
      <w:r>
        <w:t xml:space="preserve"> lieben </w:t>
      </w:r>
      <w:proofErr w:type="spellStart"/>
      <w:r>
        <w:t>Getrewen</w:t>
      </w:r>
      <w:proofErr w:type="spellEnd"/>
      <w:r>
        <w:t xml:space="preserve"> </w:t>
      </w:r>
      <w:proofErr w:type="spellStart"/>
      <w:r>
        <w:t>vnd</w:t>
      </w:r>
      <w:proofErr w:type="spellEnd"/>
      <w:r>
        <w:t xml:space="preserve"> </w:t>
      </w:r>
      <w:proofErr w:type="spellStart"/>
      <w:r>
        <w:t>Vnderthanen</w:t>
      </w:r>
      <w:proofErr w:type="spellEnd"/>
      <w:r>
        <w:t xml:space="preserve">/ wes Standes </w:t>
      </w:r>
      <w:proofErr w:type="spellStart"/>
      <w:r>
        <w:t>vnd</w:t>
      </w:r>
      <w:proofErr w:type="spellEnd"/>
      <w:r>
        <w:t xml:space="preserve"> </w:t>
      </w:r>
      <w:proofErr w:type="spellStart"/>
      <w:r>
        <w:t>Wirden</w:t>
      </w:r>
      <w:proofErr w:type="spellEnd"/>
      <w:r>
        <w:t xml:space="preserve"> sie seyen/ Gottes Gnad durch Christum Jesum </w:t>
      </w:r>
      <w:proofErr w:type="spellStart"/>
      <w:r>
        <w:t>vnserm</w:t>
      </w:r>
      <w:proofErr w:type="spellEnd"/>
      <w:r>
        <w:t xml:space="preserve"> einigen HErrn </w:t>
      </w:r>
      <w:proofErr w:type="spellStart"/>
      <w:r>
        <w:t>vnd</w:t>
      </w:r>
      <w:proofErr w:type="spellEnd"/>
      <w:r>
        <w:t xml:space="preserve"> Heiland/ </w:t>
      </w:r>
      <w:proofErr w:type="spellStart"/>
      <w:r>
        <w:t>sampt</w:t>
      </w:r>
      <w:proofErr w:type="spellEnd"/>
      <w:r>
        <w:t xml:space="preserve"> </w:t>
      </w:r>
      <w:proofErr w:type="spellStart"/>
      <w:r>
        <w:t>vnserm</w:t>
      </w:r>
      <w:proofErr w:type="spellEnd"/>
      <w:r>
        <w:t xml:space="preserve"> geneigten willen/ nach </w:t>
      </w:r>
      <w:proofErr w:type="spellStart"/>
      <w:r>
        <w:t>erforderung</w:t>
      </w:r>
      <w:proofErr w:type="spellEnd"/>
      <w:r>
        <w:t xml:space="preserve"> der Christlichen liebe </w:t>
      </w:r>
      <w:proofErr w:type="spellStart"/>
      <w:r>
        <w:t>vnd</w:t>
      </w:r>
      <w:proofErr w:type="spellEnd"/>
      <w:r>
        <w:t xml:space="preserve"> </w:t>
      </w:r>
      <w:proofErr w:type="spellStart"/>
      <w:r>
        <w:t>vnsers</w:t>
      </w:r>
      <w:proofErr w:type="spellEnd"/>
      <w:r>
        <w:t xml:space="preserve"> von Gott </w:t>
      </w:r>
      <w:proofErr w:type="spellStart"/>
      <w:r>
        <w:t>auffgelegten</w:t>
      </w:r>
      <w:proofErr w:type="spellEnd"/>
      <w:r>
        <w:t xml:space="preserve"> </w:t>
      </w:r>
      <w:proofErr w:type="spellStart"/>
      <w:r>
        <w:t>Ampts</w:t>
      </w:r>
      <w:proofErr w:type="spellEnd"/>
      <w:r>
        <w:t xml:space="preserve"> </w:t>
      </w:r>
      <w:proofErr w:type="spellStart"/>
      <w:r>
        <w:t>zuuor</w:t>
      </w:r>
      <w:proofErr w:type="spellEnd"/>
      <w:r>
        <w:t xml:space="preserve">. </w:t>
      </w:r>
    </w:p>
    <w:p w14:paraId="0B1FAD1E" w14:textId="77777777" w:rsidR="00977C1F" w:rsidRDefault="00977C1F" w:rsidP="00977C1F">
      <w:pPr>
        <w:pStyle w:val="StandardWeb"/>
      </w:pPr>
      <w:r>
        <w:t xml:space="preserve">Lieben </w:t>
      </w:r>
      <w:proofErr w:type="spellStart"/>
      <w:r>
        <w:t>getrewen</w:t>
      </w:r>
      <w:proofErr w:type="spellEnd"/>
      <w:r>
        <w:t xml:space="preserve">/ </w:t>
      </w:r>
      <w:proofErr w:type="spellStart"/>
      <w:r>
        <w:t>vnd</w:t>
      </w:r>
      <w:proofErr w:type="spellEnd"/>
      <w:r>
        <w:t xml:space="preserve"> alle die GOtt </w:t>
      </w:r>
      <w:proofErr w:type="spellStart"/>
      <w:r>
        <w:t>vns</w:t>
      </w:r>
      <w:proofErr w:type="spellEnd"/>
      <w:r>
        <w:t xml:space="preserve"> ordentlich zu regieren </w:t>
      </w:r>
      <w:proofErr w:type="spellStart"/>
      <w:r>
        <w:t>vnd</w:t>
      </w:r>
      <w:proofErr w:type="spellEnd"/>
      <w:r>
        <w:t xml:space="preserve"> zu schützen befohlen hat: Nach dem der Obrigkeit </w:t>
      </w:r>
      <w:proofErr w:type="spellStart"/>
      <w:r>
        <w:t>auß</w:t>
      </w:r>
      <w:proofErr w:type="spellEnd"/>
      <w:r>
        <w:t xml:space="preserve"> Gottes ernstlichem </w:t>
      </w:r>
      <w:proofErr w:type="spellStart"/>
      <w:r>
        <w:t>befehl</w:t>
      </w:r>
      <w:proofErr w:type="spellEnd"/>
      <w:r>
        <w:t xml:space="preserve"> vor allen dingen darauf zu sehen </w:t>
      </w:r>
      <w:proofErr w:type="spellStart"/>
      <w:r>
        <w:t>vnd</w:t>
      </w:r>
      <w:proofErr w:type="spellEnd"/>
      <w:r>
        <w:t xml:space="preserve"> daran mit allem </w:t>
      </w:r>
      <w:proofErr w:type="spellStart"/>
      <w:r>
        <w:t>fleiß</w:t>
      </w:r>
      <w:proofErr w:type="spellEnd"/>
      <w:r>
        <w:t xml:space="preserve"> zu sein </w:t>
      </w:r>
      <w:proofErr w:type="spellStart"/>
      <w:r>
        <w:t>gebüret</w:t>
      </w:r>
      <w:proofErr w:type="spellEnd"/>
      <w:r>
        <w:t xml:space="preserve">/ das sie die Christliche Lehre/ Wie dieselbige von den Propheten </w:t>
      </w:r>
      <w:proofErr w:type="spellStart"/>
      <w:r>
        <w:t>vnd</w:t>
      </w:r>
      <w:proofErr w:type="spellEnd"/>
      <w:r>
        <w:t xml:space="preserve"> Aposteln Gottes </w:t>
      </w:r>
      <w:proofErr w:type="spellStart"/>
      <w:r>
        <w:t>vnd</w:t>
      </w:r>
      <w:proofErr w:type="spellEnd"/>
      <w:r>
        <w:t xml:space="preserve"> </w:t>
      </w:r>
      <w:proofErr w:type="spellStart"/>
      <w:r>
        <w:t>vnsers</w:t>
      </w:r>
      <w:proofErr w:type="spellEnd"/>
      <w:r>
        <w:t xml:space="preserve"> Heilands Christi gegeben ist/ mit </w:t>
      </w:r>
      <w:proofErr w:type="spellStart"/>
      <w:r>
        <w:t>gantzem</w:t>
      </w:r>
      <w:proofErr w:type="spellEnd"/>
      <w:r>
        <w:t xml:space="preserve"> </w:t>
      </w:r>
      <w:proofErr w:type="spellStart"/>
      <w:r>
        <w:t>hertzen</w:t>
      </w:r>
      <w:proofErr w:type="spellEnd"/>
      <w:r>
        <w:t xml:space="preserve"> </w:t>
      </w:r>
      <w:proofErr w:type="spellStart"/>
      <w:r>
        <w:t>anneme</w:t>
      </w:r>
      <w:proofErr w:type="spellEnd"/>
      <w:r>
        <w:t xml:space="preserve">/ </w:t>
      </w:r>
      <w:proofErr w:type="spellStart"/>
      <w:r>
        <w:t>vnd</w:t>
      </w:r>
      <w:proofErr w:type="spellEnd"/>
      <w:r>
        <w:t xml:space="preserve"> fleissig lerne/ auch </w:t>
      </w:r>
      <w:proofErr w:type="spellStart"/>
      <w:r>
        <w:t>jren</w:t>
      </w:r>
      <w:proofErr w:type="spellEnd"/>
      <w:r>
        <w:t xml:space="preserve"> </w:t>
      </w:r>
      <w:proofErr w:type="spellStart"/>
      <w:r>
        <w:t>Vnterthanen</w:t>
      </w:r>
      <w:proofErr w:type="spellEnd"/>
      <w:r>
        <w:t xml:space="preserve"> </w:t>
      </w:r>
      <w:proofErr w:type="spellStart"/>
      <w:r>
        <w:t>getrewlich</w:t>
      </w:r>
      <w:proofErr w:type="spellEnd"/>
      <w:r>
        <w:t xml:space="preserve"> </w:t>
      </w:r>
      <w:proofErr w:type="spellStart"/>
      <w:r>
        <w:t>vnd</w:t>
      </w:r>
      <w:proofErr w:type="spellEnd"/>
      <w:r>
        <w:t xml:space="preserve"> fleißig predigen/ </w:t>
      </w:r>
      <w:proofErr w:type="spellStart"/>
      <w:r>
        <w:t>vnd</w:t>
      </w:r>
      <w:proofErr w:type="spellEnd"/>
      <w:r>
        <w:t xml:space="preserve"> allezeit </w:t>
      </w:r>
      <w:proofErr w:type="spellStart"/>
      <w:r>
        <w:t>fürhalten</w:t>
      </w:r>
      <w:proofErr w:type="spellEnd"/>
      <w:r>
        <w:t xml:space="preserve"> lasse/ </w:t>
      </w:r>
      <w:proofErr w:type="spellStart"/>
      <w:r>
        <w:t>vnd</w:t>
      </w:r>
      <w:proofErr w:type="spellEnd"/>
      <w:r>
        <w:t xml:space="preserve"> mit allem </w:t>
      </w:r>
      <w:proofErr w:type="spellStart"/>
      <w:r>
        <w:t>müglichen</w:t>
      </w:r>
      <w:proofErr w:type="spellEnd"/>
      <w:r>
        <w:t xml:space="preserve"> </w:t>
      </w:r>
      <w:proofErr w:type="spellStart"/>
      <w:r>
        <w:t>fleiß</w:t>
      </w:r>
      <w:proofErr w:type="spellEnd"/>
      <w:r>
        <w:t xml:space="preserve"> zusehe </w:t>
      </w:r>
      <w:proofErr w:type="spellStart"/>
      <w:r>
        <w:t>vnd</w:t>
      </w:r>
      <w:proofErr w:type="spellEnd"/>
      <w:r>
        <w:t xml:space="preserve"> verhüte/ das nicht etwa ein </w:t>
      </w:r>
      <w:proofErr w:type="spellStart"/>
      <w:r>
        <w:t>Ketzerey</w:t>
      </w:r>
      <w:proofErr w:type="spellEnd"/>
      <w:r>
        <w:t xml:space="preserve">/ Rotte oder Secte/ noch einige Menschenlehre/ was schein </w:t>
      </w:r>
      <w:proofErr w:type="spellStart"/>
      <w:r>
        <w:t>vnnd</w:t>
      </w:r>
      <w:proofErr w:type="spellEnd"/>
      <w:r>
        <w:t xml:space="preserve"> </w:t>
      </w:r>
      <w:proofErr w:type="spellStart"/>
      <w:r>
        <w:t>namen</w:t>
      </w:r>
      <w:proofErr w:type="spellEnd"/>
      <w:r>
        <w:t xml:space="preserve"> die auch </w:t>
      </w:r>
      <w:proofErr w:type="spellStart"/>
      <w:r>
        <w:t>füren</w:t>
      </w:r>
      <w:proofErr w:type="spellEnd"/>
      <w:r>
        <w:t xml:space="preserve"> würde/ die reine Christlich </w:t>
      </w:r>
      <w:proofErr w:type="spellStart"/>
      <w:r>
        <w:t>Euangelische</w:t>
      </w:r>
      <w:proofErr w:type="spellEnd"/>
      <w:r>
        <w:t xml:space="preserve"> Lehre </w:t>
      </w:r>
      <w:proofErr w:type="spellStart"/>
      <w:r>
        <w:t>vertunckele</w:t>
      </w:r>
      <w:proofErr w:type="spellEnd"/>
      <w:r>
        <w:t xml:space="preserve">/ </w:t>
      </w:r>
      <w:proofErr w:type="spellStart"/>
      <w:r>
        <w:t>verfelsche</w:t>
      </w:r>
      <w:proofErr w:type="spellEnd"/>
      <w:r>
        <w:t xml:space="preserve"> </w:t>
      </w:r>
      <w:proofErr w:type="spellStart"/>
      <w:r>
        <w:t>vnd</w:t>
      </w:r>
      <w:proofErr w:type="spellEnd"/>
      <w:r>
        <w:t xml:space="preserve"> </w:t>
      </w:r>
      <w:proofErr w:type="spellStart"/>
      <w:r>
        <w:t>vnterdrucke</w:t>
      </w:r>
      <w:proofErr w:type="spellEnd"/>
      <w:r>
        <w:t xml:space="preserve">. </w:t>
      </w:r>
    </w:p>
    <w:p w14:paraId="59411437" w14:textId="77777777" w:rsidR="00977C1F" w:rsidRDefault="00977C1F" w:rsidP="00977C1F">
      <w:pPr>
        <w:pStyle w:val="StandardWeb"/>
      </w:pPr>
      <w:r>
        <w:t xml:space="preserve">Demnach hat der Edle </w:t>
      </w:r>
      <w:proofErr w:type="spellStart"/>
      <w:r>
        <w:t>vnd</w:t>
      </w:r>
      <w:proofErr w:type="spellEnd"/>
      <w:r>
        <w:t xml:space="preserve"> </w:t>
      </w:r>
      <w:proofErr w:type="spellStart"/>
      <w:r>
        <w:t>Wolgeborne</w:t>
      </w:r>
      <w:proofErr w:type="spellEnd"/>
      <w:r>
        <w:t xml:space="preserve"> Herr/ Herr Philippus der </w:t>
      </w:r>
      <w:proofErr w:type="spellStart"/>
      <w:r>
        <w:t>Eltere</w:t>
      </w:r>
      <w:proofErr w:type="spellEnd"/>
      <w:r>
        <w:t xml:space="preserve"> Graff </w:t>
      </w:r>
      <w:proofErr w:type="spellStart"/>
      <w:r>
        <w:t>vnd</w:t>
      </w:r>
      <w:proofErr w:type="spellEnd"/>
      <w:r>
        <w:t xml:space="preserve"> Herr zu Waldeck/ </w:t>
      </w:r>
      <w:proofErr w:type="spellStart"/>
      <w:r>
        <w:t>vnser</w:t>
      </w:r>
      <w:proofErr w:type="spellEnd"/>
      <w:r>
        <w:t xml:space="preserve"> </w:t>
      </w:r>
      <w:proofErr w:type="spellStart"/>
      <w:r>
        <w:t>freuntlicher</w:t>
      </w:r>
      <w:proofErr w:type="spellEnd"/>
      <w:r>
        <w:t xml:space="preserve"> lieber Herr </w:t>
      </w:r>
      <w:proofErr w:type="spellStart"/>
      <w:r>
        <w:t>vnd</w:t>
      </w:r>
      <w:proofErr w:type="spellEnd"/>
      <w:r>
        <w:t xml:space="preserve"> </w:t>
      </w:r>
      <w:proofErr w:type="spellStart"/>
      <w:r>
        <w:t>Gemahel</w:t>
      </w:r>
      <w:proofErr w:type="spellEnd"/>
      <w:r>
        <w:t xml:space="preserve">/ der nu in </w:t>
      </w:r>
      <w:proofErr w:type="spellStart"/>
      <w:r>
        <w:t>Got</w:t>
      </w:r>
      <w:proofErr w:type="spellEnd"/>
      <w:r>
        <w:t xml:space="preserve"> seliglich ruhet/ rc. Nach dem sein liebe gesehen/ wie der Bapst zum Antichrist worden/ mit </w:t>
      </w:r>
      <w:proofErr w:type="spellStart"/>
      <w:r>
        <w:t>mancherley</w:t>
      </w:r>
      <w:proofErr w:type="spellEnd"/>
      <w:r>
        <w:t xml:space="preserve"> Menschengesetzen </w:t>
      </w:r>
      <w:proofErr w:type="spellStart"/>
      <w:r>
        <w:t>vnd</w:t>
      </w:r>
      <w:proofErr w:type="spellEnd"/>
      <w:r>
        <w:t xml:space="preserve"> </w:t>
      </w:r>
      <w:proofErr w:type="spellStart"/>
      <w:r>
        <w:t>vnuerschembten</w:t>
      </w:r>
      <w:proofErr w:type="spellEnd"/>
      <w:r>
        <w:t xml:space="preserve"> </w:t>
      </w:r>
      <w:proofErr w:type="spellStart"/>
      <w:r>
        <w:t>LLügen</w:t>
      </w:r>
      <w:proofErr w:type="spellEnd"/>
      <w:r>
        <w:t xml:space="preserve"> die reine </w:t>
      </w:r>
      <w:proofErr w:type="spellStart"/>
      <w:r>
        <w:t>Lere</w:t>
      </w:r>
      <w:proofErr w:type="spellEnd"/>
      <w:r>
        <w:t xml:space="preserve"> des </w:t>
      </w:r>
      <w:proofErr w:type="spellStart"/>
      <w:r>
        <w:t>Euangelions</w:t>
      </w:r>
      <w:proofErr w:type="spellEnd"/>
      <w:r>
        <w:t xml:space="preserve"> Christi </w:t>
      </w:r>
      <w:proofErr w:type="spellStart"/>
      <w:r>
        <w:t>verfelscht</w:t>
      </w:r>
      <w:proofErr w:type="spellEnd"/>
      <w:r>
        <w:t xml:space="preserve">/ </w:t>
      </w:r>
      <w:proofErr w:type="spellStart"/>
      <w:r>
        <w:t>verdunckelt</w:t>
      </w:r>
      <w:proofErr w:type="spellEnd"/>
      <w:r>
        <w:t xml:space="preserve">/ </w:t>
      </w:r>
      <w:proofErr w:type="spellStart"/>
      <w:r>
        <w:t>vnterdruckt</w:t>
      </w:r>
      <w:proofErr w:type="spellEnd"/>
      <w:r>
        <w:t xml:space="preserve">/ </w:t>
      </w:r>
      <w:proofErr w:type="spellStart"/>
      <w:r>
        <w:t>vnd</w:t>
      </w:r>
      <w:proofErr w:type="spellEnd"/>
      <w:r>
        <w:t xml:space="preserve"> an </w:t>
      </w:r>
      <w:proofErr w:type="spellStart"/>
      <w:r>
        <w:t>stat</w:t>
      </w:r>
      <w:proofErr w:type="spellEnd"/>
      <w:r>
        <w:t xml:space="preserve"> des rechten </w:t>
      </w:r>
      <w:proofErr w:type="spellStart"/>
      <w:r>
        <w:t>Gotesdiensts</w:t>
      </w:r>
      <w:proofErr w:type="spellEnd"/>
      <w:r>
        <w:t xml:space="preserve">/ </w:t>
      </w:r>
      <w:proofErr w:type="spellStart"/>
      <w:r>
        <w:t>vnd</w:t>
      </w:r>
      <w:proofErr w:type="spellEnd"/>
      <w:r>
        <w:t xml:space="preserve"> neben der rechten Christen Gottesdienst/ </w:t>
      </w:r>
      <w:proofErr w:type="spellStart"/>
      <w:r>
        <w:t>eytel</w:t>
      </w:r>
      <w:proofErr w:type="spellEnd"/>
      <w:r>
        <w:t xml:space="preserve"> </w:t>
      </w:r>
      <w:proofErr w:type="spellStart"/>
      <w:r>
        <w:t>Gleißnerey</w:t>
      </w:r>
      <w:proofErr w:type="spellEnd"/>
      <w:r>
        <w:t xml:space="preserve">/ </w:t>
      </w:r>
      <w:proofErr w:type="spellStart"/>
      <w:r>
        <w:t>Heucheley</w:t>
      </w:r>
      <w:proofErr w:type="spellEnd"/>
      <w:r>
        <w:t xml:space="preserve">/ </w:t>
      </w:r>
      <w:proofErr w:type="spellStart"/>
      <w:r>
        <w:t>vnd</w:t>
      </w:r>
      <w:proofErr w:type="spellEnd"/>
      <w:r>
        <w:t xml:space="preserve"> </w:t>
      </w:r>
      <w:proofErr w:type="spellStart"/>
      <w:r>
        <w:t>abschweliche</w:t>
      </w:r>
      <w:proofErr w:type="spellEnd"/>
      <w:r>
        <w:t xml:space="preserve"> </w:t>
      </w:r>
      <w:proofErr w:type="spellStart"/>
      <w:r>
        <w:t>grewel</w:t>
      </w:r>
      <w:proofErr w:type="spellEnd"/>
      <w:r>
        <w:t xml:space="preserve"> in der Kirchen Gottes angerichtet hatte. </w:t>
      </w:r>
      <w:proofErr w:type="spellStart"/>
      <w:r>
        <w:t>Vnd</w:t>
      </w:r>
      <w:proofErr w:type="spellEnd"/>
      <w:r>
        <w:t xml:space="preserve"> aber der </w:t>
      </w:r>
      <w:proofErr w:type="spellStart"/>
      <w:r>
        <w:t>allmechtige</w:t>
      </w:r>
      <w:proofErr w:type="spellEnd"/>
      <w:r>
        <w:t xml:space="preserve"> gütige GOtt/ durch sein </w:t>
      </w:r>
      <w:proofErr w:type="spellStart"/>
      <w:r>
        <w:t>erweltes</w:t>
      </w:r>
      <w:proofErr w:type="spellEnd"/>
      <w:r>
        <w:t xml:space="preserve"> </w:t>
      </w:r>
      <w:proofErr w:type="spellStart"/>
      <w:r>
        <w:t>Werckzeug</w:t>
      </w:r>
      <w:proofErr w:type="spellEnd"/>
      <w:r>
        <w:t xml:space="preserve"> </w:t>
      </w:r>
      <w:proofErr w:type="spellStart"/>
      <w:r>
        <w:t>Doctorn</w:t>
      </w:r>
      <w:proofErr w:type="spellEnd"/>
      <w:r>
        <w:t xml:space="preserve"> </w:t>
      </w:r>
      <w:proofErr w:type="spellStart"/>
      <w:r>
        <w:t>Martinum</w:t>
      </w:r>
      <w:proofErr w:type="spellEnd"/>
      <w:r>
        <w:t xml:space="preserve"> </w:t>
      </w:r>
      <w:proofErr w:type="spellStart"/>
      <w:r>
        <w:t>Lutherum</w:t>
      </w:r>
      <w:proofErr w:type="spellEnd"/>
      <w:r>
        <w:t xml:space="preserve">/ </w:t>
      </w:r>
      <w:proofErr w:type="spellStart"/>
      <w:r>
        <w:t>vnd</w:t>
      </w:r>
      <w:proofErr w:type="spellEnd"/>
      <w:r>
        <w:t xml:space="preserve"> andere seine </w:t>
      </w:r>
      <w:proofErr w:type="spellStart"/>
      <w:r>
        <w:t>getrewe</w:t>
      </w:r>
      <w:proofErr w:type="spellEnd"/>
      <w:r>
        <w:t xml:space="preserve"> Diener/ denselbigen Antichrist mit seinen </w:t>
      </w:r>
      <w:proofErr w:type="spellStart"/>
      <w:r>
        <w:t>greweln</w:t>
      </w:r>
      <w:proofErr w:type="spellEnd"/>
      <w:r>
        <w:t xml:space="preserve"> </w:t>
      </w:r>
      <w:proofErr w:type="spellStart"/>
      <w:r>
        <w:t>auffgedeckt</w:t>
      </w:r>
      <w:proofErr w:type="spellEnd"/>
      <w:r>
        <w:t xml:space="preserve">/ </w:t>
      </w:r>
      <w:proofErr w:type="spellStart"/>
      <w:r>
        <w:t>vnnd</w:t>
      </w:r>
      <w:proofErr w:type="spellEnd"/>
      <w:r>
        <w:t xml:space="preserve"> die </w:t>
      </w:r>
      <w:proofErr w:type="spellStart"/>
      <w:r>
        <w:t>Christlichee</w:t>
      </w:r>
      <w:proofErr w:type="spellEnd"/>
      <w:r>
        <w:t xml:space="preserve"> Lehr/ nach den </w:t>
      </w:r>
      <w:proofErr w:type="spellStart"/>
      <w:r>
        <w:t>Schrifften</w:t>
      </w:r>
      <w:proofErr w:type="spellEnd"/>
      <w:r>
        <w:t xml:space="preserve"> der Aposteln </w:t>
      </w:r>
      <w:proofErr w:type="spellStart"/>
      <w:r>
        <w:t>vnd</w:t>
      </w:r>
      <w:proofErr w:type="spellEnd"/>
      <w:r>
        <w:t xml:space="preserve"> Propheten/ gereiniget/ </w:t>
      </w:r>
      <w:proofErr w:type="spellStart"/>
      <w:r>
        <w:t>vnnd</w:t>
      </w:r>
      <w:proofErr w:type="spellEnd"/>
      <w:r>
        <w:t xml:space="preserve"> seinen </w:t>
      </w:r>
      <w:proofErr w:type="spellStart"/>
      <w:r>
        <w:t>Glaubigen</w:t>
      </w:r>
      <w:proofErr w:type="spellEnd"/>
      <w:r>
        <w:t xml:space="preserve"> lauter Predigen </w:t>
      </w:r>
      <w:proofErr w:type="spellStart"/>
      <w:r>
        <w:t>vnd</w:t>
      </w:r>
      <w:proofErr w:type="spellEnd"/>
      <w:r>
        <w:t xml:space="preserve"> verkündigen lassen/ Also das sich alle rechte Christen darzu </w:t>
      </w:r>
      <w:proofErr w:type="spellStart"/>
      <w:r>
        <w:t>funden</w:t>
      </w:r>
      <w:proofErr w:type="spellEnd"/>
      <w:r>
        <w:t xml:space="preserve">/ </w:t>
      </w:r>
      <w:proofErr w:type="spellStart"/>
      <w:r>
        <w:t>vnd</w:t>
      </w:r>
      <w:proofErr w:type="spellEnd"/>
      <w:r>
        <w:t xml:space="preserve"> auch etliche Churfürsten </w:t>
      </w:r>
      <w:proofErr w:type="spellStart"/>
      <w:r>
        <w:t>vnd</w:t>
      </w:r>
      <w:proofErr w:type="spellEnd"/>
      <w:r>
        <w:t xml:space="preserve"> Herren dazu begeben </w:t>
      </w:r>
      <w:proofErr w:type="spellStart"/>
      <w:r>
        <w:t>vnd</w:t>
      </w:r>
      <w:proofErr w:type="spellEnd"/>
      <w:r>
        <w:t xml:space="preserve"> </w:t>
      </w:r>
      <w:proofErr w:type="spellStart"/>
      <w:r>
        <w:t>bekandt</w:t>
      </w:r>
      <w:proofErr w:type="spellEnd"/>
      <w:r>
        <w:t xml:space="preserve">/ </w:t>
      </w:r>
      <w:proofErr w:type="spellStart"/>
      <w:r>
        <w:t>vnd</w:t>
      </w:r>
      <w:proofErr w:type="spellEnd"/>
      <w:r>
        <w:t xml:space="preserve"> derselbigen </w:t>
      </w:r>
      <w:proofErr w:type="spellStart"/>
      <w:r>
        <w:t>Artickel</w:t>
      </w:r>
      <w:proofErr w:type="spellEnd"/>
      <w:r>
        <w:t xml:space="preserve"> </w:t>
      </w:r>
      <w:proofErr w:type="spellStart"/>
      <w:r>
        <w:t>kurtz</w:t>
      </w:r>
      <w:proofErr w:type="spellEnd"/>
      <w:r>
        <w:t xml:space="preserve"> als in ein Symbolum fassen/ </w:t>
      </w:r>
      <w:proofErr w:type="spellStart"/>
      <w:r>
        <w:t>vnd</w:t>
      </w:r>
      <w:proofErr w:type="spellEnd"/>
      <w:r>
        <w:t xml:space="preserve"> zu </w:t>
      </w:r>
      <w:proofErr w:type="spellStart"/>
      <w:r>
        <w:t>Augspurg</w:t>
      </w:r>
      <w:proofErr w:type="spellEnd"/>
      <w:r>
        <w:t xml:space="preserve"> vor dem </w:t>
      </w:r>
      <w:proofErr w:type="spellStart"/>
      <w:r>
        <w:t>Großmechtigsten</w:t>
      </w:r>
      <w:proofErr w:type="spellEnd"/>
      <w:r>
        <w:t xml:space="preserve"> Keyser </w:t>
      </w:r>
      <w:proofErr w:type="spellStart"/>
      <w:r>
        <w:t>Carolo</w:t>
      </w:r>
      <w:proofErr w:type="spellEnd"/>
      <w:r>
        <w:t xml:space="preserve">/ dem </w:t>
      </w:r>
      <w:proofErr w:type="spellStart"/>
      <w:r>
        <w:t>fünfften</w:t>
      </w:r>
      <w:proofErr w:type="spellEnd"/>
      <w:r>
        <w:t xml:space="preserve">/ </w:t>
      </w:r>
      <w:proofErr w:type="spellStart"/>
      <w:r>
        <w:t>vnd</w:t>
      </w:r>
      <w:proofErr w:type="spellEnd"/>
      <w:r>
        <w:t xml:space="preserve"> andern Stenden des Römischen Reichs </w:t>
      </w:r>
      <w:proofErr w:type="spellStart"/>
      <w:r>
        <w:t>fürbringen</w:t>
      </w:r>
      <w:proofErr w:type="spellEnd"/>
      <w:r>
        <w:t xml:space="preserve">/ verlesen lassen/ </w:t>
      </w:r>
      <w:proofErr w:type="spellStart"/>
      <w:r>
        <w:t>vnnd</w:t>
      </w:r>
      <w:proofErr w:type="spellEnd"/>
      <w:r>
        <w:t xml:space="preserve"> </w:t>
      </w:r>
      <w:proofErr w:type="spellStart"/>
      <w:r>
        <w:t>offentlich</w:t>
      </w:r>
      <w:proofErr w:type="spellEnd"/>
      <w:r>
        <w:t xml:space="preserve"> </w:t>
      </w:r>
      <w:proofErr w:type="spellStart"/>
      <w:r>
        <w:t>bekandt</w:t>
      </w:r>
      <w:proofErr w:type="spellEnd"/>
      <w:r>
        <w:t xml:space="preserve"> haben: Welche </w:t>
      </w:r>
      <w:proofErr w:type="spellStart"/>
      <w:r>
        <w:t>bekenntnus</w:t>
      </w:r>
      <w:proofErr w:type="spellEnd"/>
      <w:r>
        <w:t xml:space="preserve"> durch Gottes </w:t>
      </w:r>
      <w:proofErr w:type="spellStart"/>
      <w:r>
        <w:t>gnade</w:t>
      </w:r>
      <w:proofErr w:type="spellEnd"/>
      <w:r>
        <w:t xml:space="preserve"> so </w:t>
      </w:r>
      <w:proofErr w:type="spellStart"/>
      <w:r>
        <w:t>mechtig</w:t>
      </w:r>
      <w:proofErr w:type="spellEnd"/>
      <w:r>
        <w:t xml:space="preserve"> </w:t>
      </w:r>
      <w:proofErr w:type="spellStart"/>
      <w:r>
        <w:t>vnd</w:t>
      </w:r>
      <w:proofErr w:type="spellEnd"/>
      <w:r>
        <w:t xml:space="preserve"> </w:t>
      </w:r>
      <w:proofErr w:type="spellStart"/>
      <w:r>
        <w:t>berhümbt</w:t>
      </w:r>
      <w:proofErr w:type="spellEnd"/>
      <w:r>
        <w:t xml:space="preserve"> worden/ das sie alle </w:t>
      </w:r>
      <w:proofErr w:type="spellStart"/>
      <w:r>
        <w:t>Hellenpforten</w:t>
      </w:r>
      <w:proofErr w:type="spellEnd"/>
      <w:r>
        <w:t xml:space="preserve"> nicht haben </w:t>
      </w:r>
      <w:proofErr w:type="spellStart"/>
      <w:r>
        <w:t>vnterdrucken</w:t>
      </w:r>
      <w:proofErr w:type="spellEnd"/>
      <w:r>
        <w:t xml:space="preserve"> können/ ob sie das schon beide mit </w:t>
      </w:r>
      <w:proofErr w:type="spellStart"/>
      <w:r>
        <w:t>gewalt</w:t>
      </w:r>
      <w:proofErr w:type="spellEnd"/>
      <w:r>
        <w:t xml:space="preserve"> </w:t>
      </w:r>
      <w:proofErr w:type="spellStart"/>
      <w:r>
        <w:t>vnd</w:t>
      </w:r>
      <w:proofErr w:type="spellEnd"/>
      <w:r>
        <w:t xml:space="preserve"> mit listen/ on </w:t>
      </w:r>
      <w:proofErr w:type="spellStart"/>
      <w:r>
        <w:t>vnterlas</w:t>
      </w:r>
      <w:proofErr w:type="spellEnd"/>
      <w:r>
        <w:t xml:space="preserve"> versucht haben/ </w:t>
      </w:r>
      <w:proofErr w:type="spellStart"/>
      <w:r>
        <w:t>vnd</w:t>
      </w:r>
      <w:proofErr w:type="spellEnd"/>
      <w:r>
        <w:t xml:space="preserve"> noch versuchen/ daher sich auch dazu/ als zu einem vortrefflichen </w:t>
      </w:r>
      <w:proofErr w:type="spellStart"/>
      <w:r>
        <w:t>Symbolo</w:t>
      </w:r>
      <w:proofErr w:type="spellEnd"/>
      <w:r>
        <w:t xml:space="preserve"> des Christlichen Glaubens (</w:t>
      </w:r>
      <w:proofErr w:type="spellStart"/>
      <w:r>
        <w:t>auß</w:t>
      </w:r>
      <w:proofErr w:type="spellEnd"/>
      <w:r>
        <w:t xml:space="preserve"> sonderlichen </w:t>
      </w:r>
      <w:proofErr w:type="spellStart"/>
      <w:r>
        <w:t>gnaden</w:t>
      </w:r>
      <w:proofErr w:type="spellEnd"/>
      <w:r>
        <w:t xml:space="preserve"> Gottes zu diesen letzten </w:t>
      </w:r>
      <w:proofErr w:type="spellStart"/>
      <w:r>
        <w:t>zeiten</w:t>
      </w:r>
      <w:proofErr w:type="spellEnd"/>
      <w:r>
        <w:t xml:space="preserve">/ gegen die lügen </w:t>
      </w:r>
      <w:proofErr w:type="spellStart"/>
      <w:r>
        <w:t>verfürung</w:t>
      </w:r>
      <w:proofErr w:type="spellEnd"/>
      <w:r>
        <w:t xml:space="preserve"> </w:t>
      </w:r>
      <w:proofErr w:type="spellStart"/>
      <w:r>
        <w:t>vnnd</w:t>
      </w:r>
      <w:proofErr w:type="spellEnd"/>
      <w:r>
        <w:t xml:space="preserve"> </w:t>
      </w:r>
      <w:proofErr w:type="spellStart"/>
      <w:r>
        <w:t>grewel</w:t>
      </w:r>
      <w:proofErr w:type="spellEnd"/>
      <w:r>
        <w:t xml:space="preserve"> des Bapsts sich zu schützen offenbaret </w:t>
      </w:r>
      <w:proofErr w:type="spellStart"/>
      <w:r>
        <w:t>vnd</w:t>
      </w:r>
      <w:proofErr w:type="spellEnd"/>
      <w:r>
        <w:t xml:space="preserve"> gegeben/ alle rechten Christen </w:t>
      </w:r>
      <w:proofErr w:type="spellStart"/>
      <w:r>
        <w:t>bekand</w:t>
      </w:r>
      <w:proofErr w:type="spellEnd"/>
      <w:r>
        <w:t xml:space="preserve"> haben </w:t>
      </w:r>
      <w:proofErr w:type="spellStart"/>
      <w:r>
        <w:t>vnd</w:t>
      </w:r>
      <w:proofErr w:type="spellEnd"/>
      <w:r>
        <w:t xml:space="preserve"> noch bekennen. Als nu </w:t>
      </w:r>
      <w:proofErr w:type="spellStart"/>
      <w:r>
        <w:t>diß</w:t>
      </w:r>
      <w:proofErr w:type="spellEnd"/>
      <w:r>
        <w:t xml:space="preserve">/ sagen wir/ </w:t>
      </w:r>
      <w:proofErr w:type="spellStart"/>
      <w:r>
        <w:t>vnserfreundlicher</w:t>
      </w:r>
      <w:proofErr w:type="spellEnd"/>
      <w:r>
        <w:t xml:space="preserve"> lieber Herr </w:t>
      </w:r>
      <w:proofErr w:type="spellStart"/>
      <w:r>
        <w:t>vnd</w:t>
      </w:r>
      <w:proofErr w:type="spellEnd"/>
      <w:r>
        <w:t xml:space="preserve"> </w:t>
      </w:r>
      <w:proofErr w:type="spellStart"/>
      <w:r>
        <w:t>gemahel</w:t>
      </w:r>
      <w:proofErr w:type="spellEnd"/>
      <w:r>
        <w:t xml:space="preserve">/ Graff Philips/ seliger </w:t>
      </w:r>
      <w:proofErr w:type="spellStart"/>
      <w:r>
        <w:t>gedechtnuß</w:t>
      </w:r>
      <w:proofErr w:type="spellEnd"/>
      <w:r>
        <w:t xml:space="preserve">/ gesehen </w:t>
      </w:r>
      <w:proofErr w:type="spellStart"/>
      <w:r>
        <w:t>vnd</w:t>
      </w:r>
      <w:proofErr w:type="spellEnd"/>
      <w:r>
        <w:t xml:space="preserve"> verstanden habe sich ihre liebe auch/ durch Gottes </w:t>
      </w:r>
      <w:proofErr w:type="spellStart"/>
      <w:r>
        <w:t>gnade</w:t>
      </w:r>
      <w:proofErr w:type="spellEnd"/>
      <w:r>
        <w:t xml:space="preserve">/ vom </w:t>
      </w:r>
      <w:proofErr w:type="spellStart"/>
      <w:r>
        <w:t>Bapstumb</w:t>
      </w:r>
      <w:proofErr w:type="spellEnd"/>
      <w:r>
        <w:t xml:space="preserve"> abgewendet/ dem reinen </w:t>
      </w:r>
      <w:proofErr w:type="spellStart"/>
      <w:r>
        <w:t>Euangelio</w:t>
      </w:r>
      <w:proofErr w:type="spellEnd"/>
      <w:r>
        <w:t xml:space="preserve"> Christi </w:t>
      </w:r>
      <w:proofErr w:type="spellStart"/>
      <w:r>
        <w:t>gehorsamlich</w:t>
      </w:r>
      <w:proofErr w:type="spellEnd"/>
      <w:r>
        <w:t xml:space="preserve"> </w:t>
      </w:r>
      <w:proofErr w:type="spellStart"/>
      <w:r>
        <w:t>vnterworffen</w:t>
      </w:r>
      <w:proofErr w:type="spellEnd"/>
      <w:r>
        <w:t xml:space="preserve">/ </w:t>
      </w:r>
      <w:proofErr w:type="spellStart"/>
      <w:r>
        <w:t>vnd</w:t>
      </w:r>
      <w:proofErr w:type="spellEnd"/>
      <w:r>
        <w:t xml:space="preserve"> auch also zur </w:t>
      </w:r>
      <w:proofErr w:type="spellStart"/>
      <w:r>
        <w:t>lere</w:t>
      </w:r>
      <w:proofErr w:type="spellEnd"/>
      <w:r>
        <w:t xml:space="preserve"> Lutheri </w:t>
      </w:r>
      <w:proofErr w:type="spellStart"/>
      <w:r>
        <w:t>vnd</w:t>
      </w:r>
      <w:proofErr w:type="spellEnd"/>
      <w:r>
        <w:t xml:space="preserve"> der </w:t>
      </w:r>
      <w:proofErr w:type="spellStart"/>
      <w:r>
        <w:t>Augspurgischen</w:t>
      </w:r>
      <w:proofErr w:type="spellEnd"/>
      <w:r>
        <w:t xml:space="preserve"> Confession </w:t>
      </w:r>
      <w:proofErr w:type="spellStart"/>
      <w:r>
        <w:t>bekant</w:t>
      </w:r>
      <w:proofErr w:type="spellEnd"/>
      <w:r>
        <w:t xml:space="preserve">/ </w:t>
      </w:r>
      <w:proofErr w:type="spellStart"/>
      <w:r>
        <w:t>vnd</w:t>
      </w:r>
      <w:proofErr w:type="spellEnd"/>
      <w:r>
        <w:t xml:space="preserve"> dieselbige </w:t>
      </w:r>
      <w:proofErr w:type="spellStart"/>
      <w:r>
        <w:t>nit</w:t>
      </w:r>
      <w:proofErr w:type="spellEnd"/>
      <w:r>
        <w:t xml:space="preserve"> allein vor </w:t>
      </w:r>
      <w:proofErr w:type="spellStart"/>
      <w:r>
        <w:t>jhre</w:t>
      </w:r>
      <w:proofErr w:type="spellEnd"/>
      <w:r>
        <w:t xml:space="preserve"> Person </w:t>
      </w:r>
      <w:proofErr w:type="spellStart"/>
      <w:r>
        <w:t>trewlich</w:t>
      </w:r>
      <w:proofErr w:type="spellEnd"/>
      <w:r>
        <w:t xml:space="preserve"> </w:t>
      </w:r>
      <w:proofErr w:type="spellStart"/>
      <w:r>
        <w:t>vnd</w:t>
      </w:r>
      <w:proofErr w:type="spellEnd"/>
      <w:r>
        <w:t xml:space="preserve"> fleissig gelernet/ sondern auch die Kirchen/ </w:t>
      </w:r>
      <w:proofErr w:type="spellStart"/>
      <w:r>
        <w:t>jrem</w:t>
      </w:r>
      <w:proofErr w:type="spellEnd"/>
      <w:r>
        <w:t xml:space="preserve"> </w:t>
      </w:r>
      <w:proofErr w:type="spellStart"/>
      <w:r>
        <w:t>auffsehen</w:t>
      </w:r>
      <w:proofErr w:type="spellEnd"/>
      <w:r>
        <w:t xml:space="preserve"> </w:t>
      </w:r>
      <w:proofErr w:type="spellStart"/>
      <w:r>
        <w:t>vnd</w:t>
      </w:r>
      <w:proofErr w:type="spellEnd"/>
      <w:r>
        <w:t xml:space="preserve"> Schutz befohlen/ darnach </w:t>
      </w:r>
      <w:proofErr w:type="spellStart"/>
      <w:r>
        <w:t>reformiren</w:t>
      </w:r>
      <w:proofErr w:type="spellEnd"/>
      <w:r>
        <w:t xml:space="preserve"> sie </w:t>
      </w:r>
      <w:proofErr w:type="spellStart"/>
      <w:r>
        <w:t>jhren</w:t>
      </w:r>
      <w:proofErr w:type="spellEnd"/>
      <w:r>
        <w:t xml:space="preserve"> </w:t>
      </w:r>
      <w:proofErr w:type="spellStart"/>
      <w:r>
        <w:t>vnterthanten</w:t>
      </w:r>
      <w:proofErr w:type="spellEnd"/>
      <w:r>
        <w:t xml:space="preserve"> </w:t>
      </w:r>
      <w:proofErr w:type="spellStart"/>
      <w:r>
        <w:t>trewlich</w:t>
      </w:r>
      <w:proofErr w:type="spellEnd"/>
      <w:r>
        <w:t xml:space="preserve"> Predigen lassen/ </w:t>
      </w:r>
      <w:proofErr w:type="spellStart"/>
      <w:r>
        <w:t>vnd</w:t>
      </w:r>
      <w:proofErr w:type="spellEnd"/>
      <w:r>
        <w:t xml:space="preserve"> </w:t>
      </w:r>
      <w:proofErr w:type="spellStart"/>
      <w:r>
        <w:t>biß</w:t>
      </w:r>
      <w:proofErr w:type="spellEnd"/>
      <w:r>
        <w:t xml:space="preserve"> in ihr ende </w:t>
      </w:r>
      <w:proofErr w:type="spellStart"/>
      <w:r>
        <w:t>bestendiglich</w:t>
      </w:r>
      <w:proofErr w:type="spellEnd"/>
      <w:r>
        <w:t xml:space="preserve"> darüber gehalten: </w:t>
      </w:r>
      <w:proofErr w:type="spellStart"/>
      <w:r>
        <w:t>Dauor</w:t>
      </w:r>
      <w:proofErr w:type="spellEnd"/>
      <w:r>
        <w:t xml:space="preserve"> wie </w:t>
      </w:r>
      <w:proofErr w:type="spellStart"/>
      <w:r>
        <w:t>sampt</w:t>
      </w:r>
      <w:proofErr w:type="spellEnd"/>
      <w:r>
        <w:t xml:space="preserve"> </w:t>
      </w:r>
      <w:proofErr w:type="spellStart"/>
      <w:r>
        <w:t>jren</w:t>
      </w:r>
      <w:proofErr w:type="spellEnd"/>
      <w:r>
        <w:t xml:space="preserve"> nachgelassenen Kindern </w:t>
      </w:r>
      <w:proofErr w:type="spellStart"/>
      <w:r>
        <w:t>vnd</w:t>
      </w:r>
      <w:proofErr w:type="spellEnd"/>
      <w:r>
        <w:t xml:space="preserve"> allen </w:t>
      </w:r>
      <w:proofErr w:type="spellStart"/>
      <w:r>
        <w:t>jhren</w:t>
      </w:r>
      <w:proofErr w:type="spellEnd"/>
      <w:r>
        <w:t xml:space="preserve"> nachkommen/ neben </w:t>
      </w:r>
      <w:proofErr w:type="spellStart"/>
      <w:r>
        <w:t>jhren</w:t>
      </w:r>
      <w:proofErr w:type="spellEnd"/>
      <w:r>
        <w:t xml:space="preserve"> </w:t>
      </w:r>
      <w:proofErr w:type="spellStart"/>
      <w:r>
        <w:t>Vnterthanen</w:t>
      </w:r>
      <w:proofErr w:type="spellEnd"/>
      <w:r>
        <w:t xml:space="preserve">/ Gott höchlich </w:t>
      </w:r>
      <w:proofErr w:type="spellStart"/>
      <w:r>
        <w:t>zupreisen</w:t>
      </w:r>
      <w:proofErr w:type="spellEnd"/>
      <w:r>
        <w:t xml:space="preserve"> </w:t>
      </w:r>
      <w:proofErr w:type="spellStart"/>
      <w:r>
        <w:t>vnd</w:t>
      </w:r>
      <w:proofErr w:type="spellEnd"/>
      <w:r>
        <w:t xml:space="preserve"> </w:t>
      </w:r>
      <w:proofErr w:type="spellStart"/>
      <w:r>
        <w:t>zuloben</w:t>
      </w:r>
      <w:proofErr w:type="spellEnd"/>
      <w:r>
        <w:t xml:space="preserve">/ </w:t>
      </w:r>
      <w:proofErr w:type="spellStart"/>
      <w:r>
        <w:t>vnnd</w:t>
      </w:r>
      <w:proofErr w:type="spellEnd"/>
      <w:r>
        <w:t xml:space="preserve"> auch des Gottseligen frommen Herren mit </w:t>
      </w:r>
      <w:proofErr w:type="spellStart"/>
      <w:r>
        <w:t>danckbarme</w:t>
      </w:r>
      <w:proofErr w:type="spellEnd"/>
      <w:r>
        <w:t xml:space="preserve"> </w:t>
      </w:r>
      <w:proofErr w:type="spellStart"/>
      <w:r>
        <w:t>Hertzen</w:t>
      </w:r>
      <w:proofErr w:type="spellEnd"/>
      <w:r>
        <w:t xml:space="preserve"> allezeit </w:t>
      </w:r>
      <w:proofErr w:type="spellStart"/>
      <w:r>
        <w:t>eingedenck</w:t>
      </w:r>
      <w:proofErr w:type="spellEnd"/>
      <w:r>
        <w:t xml:space="preserve"> zu bleiben/ </w:t>
      </w:r>
      <w:proofErr w:type="spellStart"/>
      <w:r>
        <w:t>vnd</w:t>
      </w:r>
      <w:proofErr w:type="spellEnd"/>
      <w:r>
        <w:t xml:space="preserve"> </w:t>
      </w:r>
      <w:proofErr w:type="spellStart"/>
      <w:r>
        <w:t>zuuorauß</w:t>
      </w:r>
      <w:proofErr w:type="spellEnd"/>
      <w:r>
        <w:t xml:space="preserve"> den </w:t>
      </w:r>
      <w:proofErr w:type="spellStart"/>
      <w:r>
        <w:t>fürtreflichen</w:t>
      </w:r>
      <w:proofErr w:type="spellEnd"/>
      <w:r>
        <w:t xml:space="preserve"> </w:t>
      </w:r>
      <w:proofErr w:type="spellStart"/>
      <w:r>
        <w:t>schatz</w:t>
      </w:r>
      <w:proofErr w:type="spellEnd"/>
      <w:r>
        <w:t xml:space="preserve">/ welchen </w:t>
      </w:r>
      <w:proofErr w:type="spellStart"/>
      <w:r>
        <w:t>jhr</w:t>
      </w:r>
      <w:proofErr w:type="spellEnd"/>
      <w:r>
        <w:t xml:space="preserve"> liebe </w:t>
      </w:r>
      <w:proofErr w:type="spellStart"/>
      <w:r>
        <w:t>vns</w:t>
      </w:r>
      <w:proofErr w:type="spellEnd"/>
      <w:r>
        <w:t xml:space="preserve"> </w:t>
      </w:r>
      <w:proofErr w:type="spellStart"/>
      <w:r>
        <w:t>auffgelassen</w:t>
      </w:r>
      <w:proofErr w:type="spellEnd"/>
      <w:r>
        <w:t xml:space="preserve"> haben/ nemlich die reine </w:t>
      </w:r>
      <w:proofErr w:type="spellStart"/>
      <w:r>
        <w:t>LLehre</w:t>
      </w:r>
      <w:proofErr w:type="spellEnd"/>
      <w:r>
        <w:t xml:space="preserve"> des </w:t>
      </w:r>
      <w:proofErr w:type="spellStart"/>
      <w:r>
        <w:t>Euangelions</w:t>
      </w:r>
      <w:proofErr w:type="spellEnd"/>
      <w:r>
        <w:t xml:space="preserve"> Christi/ mit </w:t>
      </w:r>
      <w:proofErr w:type="spellStart"/>
      <w:r>
        <w:t>fleiß</w:t>
      </w:r>
      <w:proofErr w:type="spellEnd"/>
      <w:r>
        <w:t xml:space="preserve"> </w:t>
      </w:r>
      <w:proofErr w:type="spellStart"/>
      <w:r>
        <w:t>zubewaren</w:t>
      </w:r>
      <w:proofErr w:type="spellEnd"/>
      <w:r>
        <w:t xml:space="preserve"> </w:t>
      </w:r>
      <w:proofErr w:type="spellStart"/>
      <w:r>
        <w:t>vnd</w:t>
      </w:r>
      <w:proofErr w:type="spellEnd"/>
      <w:r>
        <w:t xml:space="preserve"> </w:t>
      </w:r>
      <w:proofErr w:type="spellStart"/>
      <w:r>
        <w:t>auff</w:t>
      </w:r>
      <w:proofErr w:type="spellEnd"/>
      <w:r>
        <w:t xml:space="preserve"> die nachkommende </w:t>
      </w:r>
      <w:proofErr w:type="spellStart"/>
      <w:r>
        <w:t>fortzupflantzen</w:t>
      </w:r>
      <w:proofErr w:type="spellEnd"/>
      <w:r>
        <w:t xml:space="preserve"> schuldig sein. </w:t>
      </w:r>
    </w:p>
    <w:p w14:paraId="30B1644A" w14:textId="77777777" w:rsidR="00977C1F" w:rsidRDefault="00977C1F" w:rsidP="00977C1F">
      <w:pPr>
        <w:pStyle w:val="StandardWeb"/>
      </w:pPr>
      <w:r>
        <w:t xml:space="preserve">Weil es nu Gott gefallen hat/ das wir nach </w:t>
      </w:r>
      <w:proofErr w:type="spellStart"/>
      <w:r>
        <w:t>wolgedachtem</w:t>
      </w:r>
      <w:proofErr w:type="spellEnd"/>
      <w:r>
        <w:t xml:space="preserve"> </w:t>
      </w:r>
      <w:proofErr w:type="spellStart"/>
      <w:r>
        <w:t>vnsern</w:t>
      </w:r>
      <w:proofErr w:type="spellEnd"/>
      <w:r>
        <w:t xml:space="preserve"> </w:t>
      </w:r>
      <w:proofErr w:type="spellStart"/>
      <w:r>
        <w:t>freuntlichen</w:t>
      </w:r>
      <w:proofErr w:type="spellEnd"/>
      <w:r>
        <w:t xml:space="preserve"> lieben Herrn </w:t>
      </w:r>
      <w:proofErr w:type="spellStart"/>
      <w:r>
        <w:t>vnd</w:t>
      </w:r>
      <w:proofErr w:type="spellEnd"/>
      <w:r>
        <w:t xml:space="preserve"> Gemahl </w:t>
      </w:r>
      <w:proofErr w:type="spellStart"/>
      <w:r>
        <w:t>biß</w:t>
      </w:r>
      <w:proofErr w:type="spellEnd"/>
      <w:r>
        <w:t xml:space="preserve"> anher </w:t>
      </w:r>
      <w:proofErr w:type="spellStart"/>
      <w:r>
        <w:t>vber</w:t>
      </w:r>
      <w:proofErr w:type="spellEnd"/>
      <w:r>
        <w:t xml:space="preserve"> bleiben </w:t>
      </w:r>
      <w:proofErr w:type="spellStart"/>
      <w:r>
        <w:t>vnd</w:t>
      </w:r>
      <w:proofErr w:type="spellEnd"/>
      <w:r>
        <w:t xml:space="preserve"> </w:t>
      </w:r>
      <w:proofErr w:type="spellStart"/>
      <w:r>
        <w:t>disem</w:t>
      </w:r>
      <w:proofErr w:type="spellEnd"/>
      <w:r>
        <w:t xml:space="preserve"> </w:t>
      </w:r>
      <w:proofErr w:type="spellStart"/>
      <w:r>
        <w:t>ort</w:t>
      </w:r>
      <w:proofErr w:type="spellEnd"/>
      <w:r>
        <w:t xml:space="preserve"> der löblichen </w:t>
      </w:r>
      <w:proofErr w:type="spellStart"/>
      <w:r>
        <w:t>Herrschafft</w:t>
      </w:r>
      <w:proofErr w:type="spellEnd"/>
      <w:r>
        <w:t xml:space="preserve"> Waldeck </w:t>
      </w:r>
      <w:proofErr w:type="spellStart"/>
      <w:r>
        <w:t>fürstehen</w:t>
      </w:r>
      <w:proofErr w:type="spellEnd"/>
      <w:r>
        <w:t xml:space="preserve"> </w:t>
      </w:r>
      <w:proofErr w:type="spellStart"/>
      <w:r>
        <w:t>solten</w:t>
      </w:r>
      <w:proofErr w:type="spellEnd"/>
      <w:r>
        <w:t xml:space="preserve">/ haben wir </w:t>
      </w:r>
      <w:proofErr w:type="spellStart"/>
      <w:r>
        <w:t>vns</w:t>
      </w:r>
      <w:proofErr w:type="spellEnd"/>
      <w:r>
        <w:t xml:space="preserve"> durch Gottes Gnad zur </w:t>
      </w:r>
      <w:proofErr w:type="spellStart"/>
      <w:r>
        <w:t>gedult</w:t>
      </w:r>
      <w:proofErr w:type="spellEnd"/>
      <w:r>
        <w:t xml:space="preserve"> geschickt/ dem </w:t>
      </w:r>
      <w:proofErr w:type="spellStart"/>
      <w:r>
        <w:t>Gnedigen</w:t>
      </w:r>
      <w:proofErr w:type="spellEnd"/>
      <w:r>
        <w:t xml:space="preserve"> </w:t>
      </w:r>
      <w:proofErr w:type="spellStart"/>
      <w:r>
        <w:t>Vätterlichen</w:t>
      </w:r>
      <w:proofErr w:type="spellEnd"/>
      <w:r>
        <w:t xml:space="preserve"> willen Gottes </w:t>
      </w:r>
      <w:proofErr w:type="spellStart"/>
      <w:r>
        <w:t>vns</w:t>
      </w:r>
      <w:proofErr w:type="spellEnd"/>
      <w:r>
        <w:t xml:space="preserve"> </w:t>
      </w:r>
      <w:proofErr w:type="spellStart"/>
      <w:r>
        <w:t>gedultiglich</w:t>
      </w:r>
      <w:proofErr w:type="spellEnd"/>
      <w:r>
        <w:t xml:space="preserve"> </w:t>
      </w:r>
      <w:proofErr w:type="spellStart"/>
      <w:r>
        <w:t>vnd</w:t>
      </w:r>
      <w:proofErr w:type="spellEnd"/>
      <w:r>
        <w:t xml:space="preserve"> </w:t>
      </w:r>
      <w:proofErr w:type="spellStart"/>
      <w:r>
        <w:t>Demütiglich</w:t>
      </w:r>
      <w:proofErr w:type="spellEnd"/>
      <w:r>
        <w:t xml:space="preserve"> in allerley Creutz </w:t>
      </w:r>
      <w:proofErr w:type="spellStart"/>
      <w:r>
        <w:t>vnd</w:t>
      </w:r>
      <w:proofErr w:type="spellEnd"/>
      <w:r>
        <w:t xml:space="preserve"> Widerwertigkeit </w:t>
      </w:r>
      <w:proofErr w:type="spellStart"/>
      <w:r>
        <w:t>vnterworffen</w:t>
      </w:r>
      <w:proofErr w:type="spellEnd"/>
      <w:r>
        <w:t xml:space="preserve">/ </w:t>
      </w:r>
      <w:proofErr w:type="spellStart"/>
      <w:r>
        <w:t>vnd</w:t>
      </w:r>
      <w:proofErr w:type="spellEnd"/>
      <w:r>
        <w:t xml:space="preserve"> </w:t>
      </w:r>
      <w:proofErr w:type="spellStart"/>
      <w:r>
        <w:t>seind</w:t>
      </w:r>
      <w:proofErr w:type="spellEnd"/>
      <w:r>
        <w:t xml:space="preserve"> auch </w:t>
      </w:r>
      <w:proofErr w:type="spellStart"/>
      <w:r>
        <w:t>vnsern</w:t>
      </w:r>
      <w:proofErr w:type="spellEnd"/>
      <w:r>
        <w:t xml:space="preserve"> von Gott befohlenen </w:t>
      </w:r>
      <w:proofErr w:type="spellStart"/>
      <w:r>
        <w:t>Ampte</w:t>
      </w:r>
      <w:proofErr w:type="spellEnd"/>
      <w:r>
        <w:t xml:space="preserve">/ </w:t>
      </w:r>
      <w:proofErr w:type="spellStart"/>
      <w:r>
        <w:t>souil</w:t>
      </w:r>
      <w:proofErr w:type="spellEnd"/>
      <w:r>
        <w:t xml:space="preserve"> wir </w:t>
      </w:r>
      <w:proofErr w:type="spellStart"/>
      <w:r>
        <w:t>auß</w:t>
      </w:r>
      <w:proofErr w:type="spellEnd"/>
      <w:r>
        <w:t xml:space="preserve"> Gottes </w:t>
      </w:r>
      <w:proofErr w:type="spellStart"/>
      <w:r>
        <w:t>gnade</w:t>
      </w:r>
      <w:proofErr w:type="spellEnd"/>
      <w:r>
        <w:t xml:space="preserve"> </w:t>
      </w:r>
      <w:proofErr w:type="spellStart"/>
      <w:r>
        <w:t>vermöcht</w:t>
      </w:r>
      <w:proofErr w:type="spellEnd"/>
      <w:r>
        <w:t xml:space="preserve">/ also nachkommen/ das wir dessen/ Gott sey lob/ ein gut gewissen tragen/ </w:t>
      </w:r>
      <w:proofErr w:type="spellStart"/>
      <w:r>
        <w:t>vnd</w:t>
      </w:r>
      <w:proofErr w:type="spellEnd"/>
      <w:r>
        <w:t xml:space="preserve"> vor Gott (der </w:t>
      </w:r>
      <w:proofErr w:type="spellStart"/>
      <w:r>
        <w:t>vns</w:t>
      </w:r>
      <w:proofErr w:type="spellEnd"/>
      <w:r>
        <w:t xml:space="preserve"> alle </w:t>
      </w:r>
      <w:proofErr w:type="spellStart"/>
      <w:r>
        <w:t>vnsere</w:t>
      </w:r>
      <w:proofErr w:type="spellEnd"/>
      <w:r>
        <w:t xml:space="preserve"> Sünde </w:t>
      </w:r>
      <w:proofErr w:type="spellStart"/>
      <w:r>
        <w:t>vmb</w:t>
      </w:r>
      <w:proofErr w:type="spellEnd"/>
      <w:r>
        <w:t xml:space="preserve"> Christi willen vergibt) </w:t>
      </w:r>
      <w:proofErr w:type="spellStart"/>
      <w:r>
        <w:t>vnd</w:t>
      </w:r>
      <w:proofErr w:type="spellEnd"/>
      <w:r>
        <w:t xml:space="preserve"> für allen rechten Christen (welche mit einander </w:t>
      </w:r>
      <w:proofErr w:type="spellStart"/>
      <w:r>
        <w:t>gedult</w:t>
      </w:r>
      <w:proofErr w:type="spellEnd"/>
      <w:r>
        <w:t xml:space="preserve"> zu haben </w:t>
      </w:r>
      <w:proofErr w:type="spellStart"/>
      <w:r>
        <w:t>vnd</w:t>
      </w:r>
      <w:proofErr w:type="spellEnd"/>
      <w:r>
        <w:t xml:space="preserve"> einander </w:t>
      </w:r>
      <w:proofErr w:type="spellStart"/>
      <w:r>
        <w:t>zuuergeben</w:t>
      </w:r>
      <w:proofErr w:type="spellEnd"/>
      <w:r>
        <w:t xml:space="preserve"> schuldig sein) </w:t>
      </w:r>
      <w:proofErr w:type="spellStart"/>
      <w:r>
        <w:t>zuuerantworten</w:t>
      </w:r>
      <w:proofErr w:type="spellEnd"/>
      <w:r>
        <w:t xml:space="preserve"> </w:t>
      </w:r>
      <w:proofErr w:type="spellStart"/>
      <w:r>
        <w:t>getrawen</w:t>
      </w:r>
      <w:proofErr w:type="spellEnd"/>
      <w:r>
        <w:t xml:space="preserve">. Für allen dingen aber/ haben wir durch Gottes </w:t>
      </w:r>
      <w:proofErr w:type="spellStart"/>
      <w:r>
        <w:t>gnade</w:t>
      </w:r>
      <w:proofErr w:type="spellEnd"/>
      <w:r>
        <w:t xml:space="preserve"> </w:t>
      </w:r>
      <w:proofErr w:type="spellStart"/>
      <w:r>
        <w:t>darauff</w:t>
      </w:r>
      <w:proofErr w:type="spellEnd"/>
      <w:r>
        <w:t xml:space="preserve"> jederzeit gesehen/ das wir mit </w:t>
      </w:r>
      <w:proofErr w:type="spellStart"/>
      <w:r>
        <w:t>vnsern</w:t>
      </w:r>
      <w:proofErr w:type="spellEnd"/>
      <w:r>
        <w:t xml:space="preserve"> Kindern in reiner </w:t>
      </w:r>
      <w:proofErr w:type="spellStart"/>
      <w:r>
        <w:t>bekentnuß</w:t>
      </w:r>
      <w:proofErr w:type="spellEnd"/>
      <w:r>
        <w:t xml:space="preserve"> des </w:t>
      </w:r>
      <w:proofErr w:type="spellStart"/>
      <w:r>
        <w:t>Euangelij</w:t>
      </w:r>
      <w:proofErr w:type="spellEnd"/>
      <w:r>
        <w:t xml:space="preserve"> verharreten/ </w:t>
      </w:r>
      <w:proofErr w:type="spellStart"/>
      <w:r>
        <w:t>vnd</w:t>
      </w:r>
      <w:proofErr w:type="spellEnd"/>
      <w:r>
        <w:t xml:space="preserve"> dieselbige </w:t>
      </w:r>
      <w:proofErr w:type="spellStart"/>
      <w:r>
        <w:t>vnsern</w:t>
      </w:r>
      <w:proofErr w:type="spellEnd"/>
      <w:r>
        <w:t xml:space="preserve"> </w:t>
      </w:r>
      <w:proofErr w:type="spellStart"/>
      <w:r>
        <w:t>vnterthanen</w:t>
      </w:r>
      <w:proofErr w:type="spellEnd"/>
      <w:r>
        <w:t xml:space="preserve"> in allen Kirchen fleissig reine </w:t>
      </w:r>
      <w:proofErr w:type="spellStart"/>
      <w:r>
        <w:t>vnnd</w:t>
      </w:r>
      <w:proofErr w:type="spellEnd"/>
      <w:r>
        <w:t xml:space="preserve"> </w:t>
      </w:r>
      <w:proofErr w:type="spellStart"/>
      <w:r>
        <w:t>vngefelscht</w:t>
      </w:r>
      <w:proofErr w:type="spellEnd"/>
      <w:r>
        <w:t xml:space="preserve">/ wie sie </w:t>
      </w:r>
      <w:proofErr w:type="spellStart"/>
      <w:r>
        <w:t>inn</w:t>
      </w:r>
      <w:proofErr w:type="spellEnd"/>
      <w:r>
        <w:t xml:space="preserve"> den </w:t>
      </w:r>
      <w:proofErr w:type="spellStart"/>
      <w:r>
        <w:t>schrifften</w:t>
      </w:r>
      <w:proofErr w:type="spellEnd"/>
      <w:r>
        <w:t xml:space="preserve"> der Aposteln </w:t>
      </w:r>
      <w:proofErr w:type="spellStart"/>
      <w:r>
        <w:t>vnnd</w:t>
      </w:r>
      <w:proofErr w:type="spellEnd"/>
      <w:r>
        <w:t xml:space="preserve"> Propheten verfasset/ </w:t>
      </w:r>
      <w:proofErr w:type="spellStart"/>
      <w:r>
        <w:t>vnd</w:t>
      </w:r>
      <w:proofErr w:type="spellEnd"/>
      <w:r>
        <w:t xml:space="preserve"> </w:t>
      </w:r>
      <w:proofErr w:type="spellStart"/>
      <w:r>
        <w:t>darauß</w:t>
      </w:r>
      <w:proofErr w:type="spellEnd"/>
      <w:r>
        <w:t xml:space="preserve"> in der </w:t>
      </w:r>
      <w:proofErr w:type="spellStart"/>
      <w:r>
        <w:t>Augspurgischen</w:t>
      </w:r>
      <w:proofErr w:type="spellEnd"/>
      <w:r>
        <w:t xml:space="preserve"> Confession </w:t>
      </w:r>
      <w:proofErr w:type="spellStart"/>
      <w:r>
        <w:t>vnd</w:t>
      </w:r>
      <w:proofErr w:type="spellEnd"/>
      <w:r>
        <w:t xml:space="preserve"> Büchern Lutheri </w:t>
      </w:r>
      <w:proofErr w:type="spellStart"/>
      <w:r>
        <w:t>erkleret</w:t>
      </w:r>
      <w:proofErr w:type="spellEnd"/>
      <w:r>
        <w:t xml:space="preserve"> ist/ gepredigt/ </w:t>
      </w:r>
      <w:proofErr w:type="spellStart"/>
      <w:r>
        <w:t>vnd</w:t>
      </w:r>
      <w:proofErr w:type="spellEnd"/>
      <w:r>
        <w:t xml:space="preserve"> alle Secten/ Rotten </w:t>
      </w:r>
      <w:proofErr w:type="spellStart"/>
      <w:r>
        <w:t>vnd</w:t>
      </w:r>
      <w:proofErr w:type="spellEnd"/>
      <w:r>
        <w:t xml:space="preserve"> falsche Lehr </w:t>
      </w:r>
      <w:proofErr w:type="spellStart"/>
      <w:r>
        <w:t>darauß</w:t>
      </w:r>
      <w:proofErr w:type="spellEnd"/>
      <w:r>
        <w:t xml:space="preserve"> </w:t>
      </w:r>
      <w:proofErr w:type="spellStart"/>
      <w:r>
        <w:t>gestraffet</w:t>
      </w:r>
      <w:proofErr w:type="spellEnd"/>
      <w:r>
        <w:t xml:space="preserve">/ </w:t>
      </w:r>
      <w:proofErr w:type="spellStart"/>
      <w:r>
        <w:t>vnd</w:t>
      </w:r>
      <w:proofErr w:type="spellEnd"/>
      <w:r>
        <w:t xml:space="preserve"> damit sie nicht herein schleichen </w:t>
      </w:r>
      <w:proofErr w:type="spellStart"/>
      <w:r>
        <w:t>köndten</w:t>
      </w:r>
      <w:proofErr w:type="spellEnd"/>
      <w:r>
        <w:t xml:space="preserve">/ verhütet würde. </w:t>
      </w:r>
    </w:p>
    <w:p w14:paraId="20612A59" w14:textId="77777777" w:rsidR="00977C1F" w:rsidRDefault="00977C1F" w:rsidP="00977C1F">
      <w:pPr>
        <w:pStyle w:val="StandardWeb"/>
      </w:pPr>
      <w:r>
        <w:t xml:space="preserve">Weil aber Gott zu diesen </w:t>
      </w:r>
      <w:proofErr w:type="spellStart"/>
      <w:r>
        <w:t>vnsern</w:t>
      </w:r>
      <w:proofErr w:type="spellEnd"/>
      <w:r>
        <w:t xml:space="preserve"> letzten aller </w:t>
      </w:r>
      <w:proofErr w:type="spellStart"/>
      <w:r>
        <w:t>gefehrlisten</w:t>
      </w:r>
      <w:proofErr w:type="spellEnd"/>
      <w:r>
        <w:t xml:space="preserve"> </w:t>
      </w:r>
      <w:proofErr w:type="spellStart"/>
      <w:r>
        <w:t>zeiten</w:t>
      </w:r>
      <w:proofErr w:type="spellEnd"/>
      <w:r>
        <w:t xml:space="preserve"> dem </w:t>
      </w:r>
      <w:proofErr w:type="spellStart"/>
      <w:r>
        <w:t>Teuffel</w:t>
      </w:r>
      <w:proofErr w:type="spellEnd"/>
      <w:r>
        <w:t xml:space="preserve">/ von wegen </w:t>
      </w:r>
      <w:proofErr w:type="spellStart"/>
      <w:r>
        <w:t>vnser</w:t>
      </w:r>
      <w:proofErr w:type="spellEnd"/>
      <w:r>
        <w:t xml:space="preserve"> grossen Sünde/ </w:t>
      </w:r>
      <w:proofErr w:type="spellStart"/>
      <w:r>
        <w:t>vndanckbarkeit</w:t>
      </w:r>
      <w:proofErr w:type="spellEnd"/>
      <w:r>
        <w:t xml:space="preserve"> </w:t>
      </w:r>
      <w:proofErr w:type="spellStart"/>
      <w:r>
        <w:t>vnd</w:t>
      </w:r>
      <w:proofErr w:type="spellEnd"/>
      <w:r>
        <w:t xml:space="preserve"> </w:t>
      </w:r>
      <w:proofErr w:type="spellStart"/>
      <w:r>
        <w:t>verachtung</w:t>
      </w:r>
      <w:proofErr w:type="spellEnd"/>
      <w:r>
        <w:t xml:space="preserve"> oder </w:t>
      </w:r>
      <w:proofErr w:type="spellStart"/>
      <w:r>
        <w:t>geringachtung</w:t>
      </w:r>
      <w:proofErr w:type="spellEnd"/>
      <w:r>
        <w:t xml:space="preserve"> des </w:t>
      </w:r>
      <w:proofErr w:type="spellStart"/>
      <w:r>
        <w:t>Euangelij</w:t>
      </w:r>
      <w:proofErr w:type="spellEnd"/>
      <w:r>
        <w:t xml:space="preserve"> </w:t>
      </w:r>
      <w:proofErr w:type="spellStart"/>
      <w:r>
        <w:t>CHristi</w:t>
      </w:r>
      <w:proofErr w:type="spellEnd"/>
      <w:r>
        <w:t xml:space="preserve"> </w:t>
      </w:r>
      <w:proofErr w:type="spellStart"/>
      <w:r>
        <w:t>verhenget</w:t>
      </w:r>
      <w:proofErr w:type="spellEnd"/>
      <w:r>
        <w:t xml:space="preserve">/ das er durch besondere liste/ </w:t>
      </w:r>
      <w:proofErr w:type="spellStart"/>
      <w:r>
        <w:t>mancherley</w:t>
      </w:r>
      <w:proofErr w:type="spellEnd"/>
      <w:r>
        <w:t xml:space="preserve"> Secten/ </w:t>
      </w:r>
      <w:proofErr w:type="spellStart"/>
      <w:r>
        <w:t>Ketzerey</w:t>
      </w:r>
      <w:proofErr w:type="spellEnd"/>
      <w:r>
        <w:t xml:space="preserve"> </w:t>
      </w:r>
      <w:proofErr w:type="spellStart"/>
      <w:r>
        <w:t>vnd</w:t>
      </w:r>
      <w:proofErr w:type="spellEnd"/>
      <w:r>
        <w:t xml:space="preserve"> Rotten mit </w:t>
      </w:r>
      <w:proofErr w:type="spellStart"/>
      <w:r>
        <w:t>hauffen</w:t>
      </w:r>
      <w:proofErr w:type="spellEnd"/>
      <w:r>
        <w:t xml:space="preserve"> immer eine nach der andern/ erwecket/ welche sich alle </w:t>
      </w:r>
      <w:proofErr w:type="spellStart"/>
      <w:r>
        <w:t>ohn</w:t>
      </w:r>
      <w:proofErr w:type="spellEnd"/>
      <w:r>
        <w:t xml:space="preserve"> </w:t>
      </w:r>
      <w:proofErr w:type="spellStart"/>
      <w:r>
        <w:t>vnterlaß</w:t>
      </w:r>
      <w:proofErr w:type="spellEnd"/>
      <w:r>
        <w:t xml:space="preserve"> </w:t>
      </w:r>
      <w:proofErr w:type="spellStart"/>
      <w:r>
        <w:t>vnd</w:t>
      </w:r>
      <w:proofErr w:type="spellEnd"/>
      <w:r>
        <w:t xml:space="preserve"> </w:t>
      </w:r>
      <w:proofErr w:type="spellStart"/>
      <w:r>
        <w:t>auffhören</w:t>
      </w:r>
      <w:proofErr w:type="spellEnd"/>
      <w:r>
        <w:t xml:space="preserve">/ das klare </w:t>
      </w:r>
      <w:proofErr w:type="spellStart"/>
      <w:r>
        <w:t>Liecht</w:t>
      </w:r>
      <w:proofErr w:type="spellEnd"/>
      <w:r>
        <w:t xml:space="preserve"> des </w:t>
      </w:r>
      <w:proofErr w:type="spellStart"/>
      <w:r>
        <w:t>Euangelij</w:t>
      </w:r>
      <w:proofErr w:type="spellEnd"/>
      <w:r>
        <w:t xml:space="preserve"> </w:t>
      </w:r>
      <w:proofErr w:type="spellStart"/>
      <w:r>
        <w:t>auß</w:t>
      </w:r>
      <w:proofErr w:type="spellEnd"/>
      <w:r>
        <w:t xml:space="preserve"> </w:t>
      </w:r>
      <w:proofErr w:type="spellStart"/>
      <w:r>
        <w:t>zuleschen</w:t>
      </w:r>
      <w:proofErr w:type="spellEnd"/>
      <w:r>
        <w:t xml:space="preserve"> oder je </w:t>
      </w:r>
      <w:proofErr w:type="spellStart"/>
      <w:r>
        <w:t>zuuerdunckelen</w:t>
      </w:r>
      <w:proofErr w:type="spellEnd"/>
      <w:r>
        <w:t xml:space="preserve">/ mit </w:t>
      </w:r>
      <w:proofErr w:type="spellStart"/>
      <w:r>
        <w:t>gantzer</w:t>
      </w:r>
      <w:proofErr w:type="spellEnd"/>
      <w:r>
        <w:t xml:space="preserve"> Macht versuchen/ </w:t>
      </w:r>
      <w:proofErr w:type="spellStart"/>
      <w:r>
        <w:t>vnd</w:t>
      </w:r>
      <w:proofErr w:type="spellEnd"/>
      <w:r>
        <w:t xml:space="preserve"> </w:t>
      </w:r>
      <w:proofErr w:type="spellStart"/>
      <w:r>
        <w:t>jhnen</w:t>
      </w:r>
      <w:proofErr w:type="spellEnd"/>
      <w:r>
        <w:t xml:space="preserve"> auch an </w:t>
      </w:r>
      <w:proofErr w:type="spellStart"/>
      <w:r>
        <w:t>vilen</w:t>
      </w:r>
      <w:proofErr w:type="spellEnd"/>
      <w:r>
        <w:t xml:space="preserve"> orten </w:t>
      </w:r>
      <w:proofErr w:type="spellStart"/>
      <w:r>
        <w:t>wol</w:t>
      </w:r>
      <w:proofErr w:type="spellEnd"/>
      <w:r>
        <w:t xml:space="preserve"> nach </w:t>
      </w:r>
      <w:proofErr w:type="spellStart"/>
      <w:r>
        <w:t>jrem</w:t>
      </w:r>
      <w:proofErr w:type="spellEnd"/>
      <w:r>
        <w:t xml:space="preserve"> sinne/ gelinget/ derselbige </w:t>
      </w:r>
      <w:proofErr w:type="spellStart"/>
      <w:r>
        <w:t>Teuffel</w:t>
      </w:r>
      <w:proofErr w:type="spellEnd"/>
      <w:r>
        <w:t xml:space="preserve">/ aber auch </w:t>
      </w:r>
      <w:proofErr w:type="spellStart"/>
      <w:r>
        <w:t>diser</w:t>
      </w:r>
      <w:proofErr w:type="spellEnd"/>
      <w:r>
        <w:t xml:space="preserve"> löblichen </w:t>
      </w:r>
      <w:proofErr w:type="spellStart"/>
      <w:r>
        <w:t>Herrschafft</w:t>
      </w:r>
      <w:proofErr w:type="spellEnd"/>
      <w:r>
        <w:t xml:space="preserve">/ </w:t>
      </w:r>
      <w:proofErr w:type="spellStart"/>
      <w:r>
        <w:t>vnd</w:t>
      </w:r>
      <w:proofErr w:type="spellEnd"/>
      <w:r>
        <w:t xml:space="preserve"> nahe bey </w:t>
      </w:r>
      <w:proofErr w:type="spellStart"/>
      <w:r>
        <w:t>vnserm</w:t>
      </w:r>
      <w:proofErr w:type="spellEnd"/>
      <w:r>
        <w:t xml:space="preserve"> </w:t>
      </w:r>
      <w:proofErr w:type="spellStart"/>
      <w:r>
        <w:t>schutze</w:t>
      </w:r>
      <w:proofErr w:type="spellEnd"/>
      <w:r>
        <w:t xml:space="preserve"> befohlenem Ort Landes </w:t>
      </w:r>
      <w:proofErr w:type="spellStart"/>
      <w:r>
        <w:t>fleisses</w:t>
      </w:r>
      <w:proofErr w:type="spellEnd"/>
      <w:r>
        <w:t xml:space="preserve"> </w:t>
      </w:r>
      <w:proofErr w:type="spellStart"/>
      <w:r>
        <w:t>nachgestelt</w:t>
      </w:r>
      <w:proofErr w:type="spellEnd"/>
      <w:r>
        <w:t xml:space="preserve"> hat/ </w:t>
      </w:r>
      <w:proofErr w:type="spellStart"/>
      <w:r>
        <w:t>vnd</w:t>
      </w:r>
      <w:proofErr w:type="spellEnd"/>
      <w:r>
        <w:t xml:space="preserve"> wo </w:t>
      </w:r>
      <w:proofErr w:type="spellStart"/>
      <w:r>
        <w:t>jm</w:t>
      </w:r>
      <w:proofErr w:type="spellEnd"/>
      <w:r>
        <w:t xml:space="preserve"> Gott nicht </w:t>
      </w:r>
      <w:proofErr w:type="spellStart"/>
      <w:r>
        <w:t>gewehret</w:t>
      </w:r>
      <w:proofErr w:type="spellEnd"/>
      <w:r>
        <w:t xml:space="preserve">/ ein </w:t>
      </w:r>
      <w:proofErr w:type="spellStart"/>
      <w:r>
        <w:t>mercklichen</w:t>
      </w:r>
      <w:proofErr w:type="spellEnd"/>
      <w:r>
        <w:t xml:space="preserve"> Schaden gethan </w:t>
      </w:r>
      <w:proofErr w:type="spellStart"/>
      <w:r>
        <w:t>hette</w:t>
      </w:r>
      <w:proofErr w:type="spellEnd"/>
      <w:r>
        <w:t xml:space="preserve">: Haben wir </w:t>
      </w:r>
      <w:proofErr w:type="spellStart"/>
      <w:r>
        <w:t>disen</w:t>
      </w:r>
      <w:proofErr w:type="spellEnd"/>
      <w:r>
        <w:t xml:space="preserve"> Teufel desto besser die Thür </w:t>
      </w:r>
      <w:proofErr w:type="spellStart"/>
      <w:r>
        <w:t>zuuerschliesen</w:t>
      </w:r>
      <w:proofErr w:type="spellEnd"/>
      <w:r>
        <w:t xml:space="preserve">/ vor gut </w:t>
      </w:r>
      <w:proofErr w:type="spellStart"/>
      <w:r>
        <w:t>rathsam</w:t>
      </w:r>
      <w:proofErr w:type="spellEnd"/>
      <w:r>
        <w:t xml:space="preserve"> </w:t>
      </w:r>
      <w:proofErr w:type="spellStart"/>
      <w:r>
        <w:t>vnnd</w:t>
      </w:r>
      <w:proofErr w:type="spellEnd"/>
      <w:r>
        <w:t xml:space="preserve"> Gott </w:t>
      </w:r>
      <w:proofErr w:type="spellStart"/>
      <w:r>
        <w:t>gefellig</w:t>
      </w:r>
      <w:proofErr w:type="spellEnd"/>
      <w:r>
        <w:t xml:space="preserve"> geachtet/ das wir alle </w:t>
      </w:r>
      <w:proofErr w:type="spellStart"/>
      <w:r>
        <w:t>vnsere</w:t>
      </w:r>
      <w:proofErr w:type="spellEnd"/>
      <w:r>
        <w:t xml:space="preserve"> Predicanten zusammen </w:t>
      </w:r>
      <w:proofErr w:type="spellStart"/>
      <w:r>
        <w:t>beruffen</w:t>
      </w:r>
      <w:proofErr w:type="spellEnd"/>
      <w:r>
        <w:t xml:space="preserve">/ </w:t>
      </w:r>
      <w:proofErr w:type="spellStart"/>
      <w:r>
        <w:t>vnd</w:t>
      </w:r>
      <w:proofErr w:type="spellEnd"/>
      <w:r>
        <w:t xml:space="preserve"> ob auch noch ein jeglicher </w:t>
      </w:r>
      <w:proofErr w:type="spellStart"/>
      <w:r>
        <w:t>vnter</w:t>
      </w:r>
      <w:proofErr w:type="spellEnd"/>
      <w:r>
        <w:t xml:space="preserve"> </w:t>
      </w:r>
      <w:proofErr w:type="spellStart"/>
      <w:r>
        <w:t>jnen</w:t>
      </w:r>
      <w:proofErr w:type="spellEnd"/>
      <w:r>
        <w:t xml:space="preserve"> in Christlichen glauben/ lehre </w:t>
      </w:r>
      <w:proofErr w:type="spellStart"/>
      <w:r>
        <w:t>vnd</w:t>
      </w:r>
      <w:proofErr w:type="spellEnd"/>
      <w:r>
        <w:t xml:space="preserve"> </w:t>
      </w:r>
      <w:proofErr w:type="spellStart"/>
      <w:r>
        <w:t>bekentniß</w:t>
      </w:r>
      <w:proofErr w:type="spellEnd"/>
      <w:r>
        <w:t xml:space="preserve">/ reine/ gesund/ </w:t>
      </w:r>
      <w:proofErr w:type="spellStart"/>
      <w:r>
        <w:t>auffrichtig</w:t>
      </w:r>
      <w:proofErr w:type="spellEnd"/>
      <w:r>
        <w:t xml:space="preserve">/ bestendig/ </w:t>
      </w:r>
      <w:proofErr w:type="spellStart"/>
      <w:r>
        <w:t>vnsträfflich</w:t>
      </w:r>
      <w:proofErr w:type="spellEnd"/>
      <w:r>
        <w:t xml:space="preserve"> </w:t>
      </w:r>
      <w:proofErr w:type="spellStart"/>
      <w:r>
        <w:t>vnd</w:t>
      </w:r>
      <w:proofErr w:type="spellEnd"/>
      <w:r>
        <w:t xml:space="preserve"> fleissig wehre/ ernstlich </w:t>
      </w:r>
      <w:proofErr w:type="spellStart"/>
      <w:r>
        <w:t>Examiniern</w:t>
      </w:r>
      <w:proofErr w:type="spellEnd"/>
      <w:r>
        <w:t xml:space="preserve"> </w:t>
      </w:r>
      <w:proofErr w:type="spellStart"/>
      <w:r>
        <w:t>vnd</w:t>
      </w:r>
      <w:proofErr w:type="spellEnd"/>
      <w:r>
        <w:t xml:space="preserve"> erkunden </w:t>
      </w:r>
      <w:proofErr w:type="spellStart"/>
      <w:r>
        <w:t>liessen</w:t>
      </w:r>
      <w:proofErr w:type="spellEnd"/>
      <w:r>
        <w:t xml:space="preserve">. Als wir nu solch </w:t>
      </w:r>
      <w:proofErr w:type="spellStart"/>
      <w:r>
        <w:t>vnser</w:t>
      </w:r>
      <w:proofErr w:type="spellEnd"/>
      <w:r>
        <w:t xml:space="preserve"> Christlich </w:t>
      </w:r>
      <w:proofErr w:type="spellStart"/>
      <w:r>
        <w:t>vornemen</w:t>
      </w:r>
      <w:proofErr w:type="spellEnd"/>
      <w:r>
        <w:t xml:space="preserve">/ durch Gottes </w:t>
      </w:r>
      <w:proofErr w:type="spellStart"/>
      <w:r>
        <w:t>gnade</w:t>
      </w:r>
      <w:proofErr w:type="spellEnd"/>
      <w:r>
        <w:t xml:space="preserve"> vollendet/ haben wir/ Gott in Ewigkeit sey lob/ </w:t>
      </w:r>
      <w:proofErr w:type="spellStart"/>
      <w:r>
        <w:t>vnsere</w:t>
      </w:r>
      <w:proofErr w:type="spellEnd"/>
      <w:r>
        <w:t xml:space="preserve"> Predicanten noch alle in der </w:t>
      </w:r>
      <w:proofErr w:type="spellStart"/>
      <w:r>
        <w:t>lere</w:t>
      </w:r>
      <w:proofErr w:type="spellEnd"/>
      <w:r>
        <w:t xml:space="preserve"> gesund </w:t>
      </w:r>
      <w:proofErr w:type="spellStart"/>
      <w:r>
        <w:t>vnd</w:t>
      </w:r>
      <w:proofErr w:type="spellEnd"/>
      <w:r>
        <w:t xml:space="preserve"> reine erfunden/ </w:t>
      </w:r>
      <w:proofErr w:type="spellStart"/>
      <w:r>
        <w:t>vnd</w:t>
      </w:r>
      <w:proofErr w:type="spellEnd"/>
      <w:r>
        <w:t xml:space="preserve"> sie haben </w:t>
      </w:r>
      <w:proofErr w:type="spellStart"/>
      <w:r>
        <w:t>jhr</w:t>
      </w:r>
      <w:proofErr w:type="spellEnd"/>
      <w:r>
        <w:t xml:space="preserve"> </w:t>
      </w:r>
      <w:proofErr w:type="spellStart"/>
      <w:r>
        <w:t>bekentnuß</w:t>
      </w:r>
      <w:proofErr w:type="spellEnd"/>
      <w:r>
        <w:t xml:space="preserve"> nicht allein Mündlich gethan/ sondern auch in ein </w:t>
      </w:r>
      <w:proofErr w:type="spellStart"/>
      <w:r>
        <w:t>Schrifft</w:t>
      </w:r>
      <w:proofErr w:type="spellEnd"/>
      <w:r>
        <w:t xml:space="preserve"> verfasset </w:t>
      </w:r>
      <w:proofErr w:type="spellStart"/>
      <w:r>
        <w:t>vnd</w:t>
      </w:r>
      <w:proofErr w:type="spellEnd"/>
      <w:r>
        <w:t xml:space="preserve"> </w:t>
      </w:r>
      <w:proofErr w:type="spellStart"/>
      <w:r>
        <w:t>vns</w:t>
      </w:r>
      <w:proofErr w:type="spellEnd"/>
      <w:r>
        <w:t xml:space="preserve">/ sie jederzeit darnach </w:t>
      </w:r>
      <w:proofErr w:type="spellStart"/>
      <w:r>
        <w:t>zuerkunden</w:t>
      </w:r>
      <w:proofErr w:type="spellEnd"/>
      <w:r>
        <w:t xml:space="preserve">/ </w:t>
      </w:r>
      <w:proofErr w:type="spellStart"/>
      <w:r>
        <w:t>vnd</w:t>
      </w:r>
      <w:proofErr w:type="spellEnd"/>
      <w:r>
        <w:t xml:space="preserve"> </w:t>
      </w:r>
      <w:proofErr w:type="spellStart"/>
      <w:r>
        <w:t>vntertheniglich</w:t>
      </w:r>
      <w:proofErr w:type="spellEnd"/>
      <w:r>
        <w:t xml:space="preserve"> </w:t>
      </w:r>
      <w:proofErr w:type="spellStart"/>
      <w:r>
        <w:t>vberreichet</w:t>
      </w:r>
      <w:proofErr w:type="spellEnd"/>
      <w:r>
        <w:t>/</w:t>
      </w:r>
      <w:proofErr w:type="spellStart"/>
      <w:r>
        <w:t>seind</w:t>
      </w:r>
      <w:proofErr w:type="spellEnd"/>
      <w:r>
        <w:t xml:space="preserve"> auch bereit </w:t>
      </w:r>
      <w:proofErr w:type="spellStart"/>
      <w:r>
        <w:t>vnd</w:t>
      </w:r>
      <w:proofErr w:type="spellEnd"/>
      <w:r>
        <w:t xml:space="preserve"> </w:t>
      </w:r>
      <w:proofErr w:type="spellStart"/>
      <w:r>
        <w:t>vrbietet</w:t>
      </w:r>
      <w:proofErr w:type="spellEnd"/>
      <w:r>
        <w:t xml:space="preserve">/ dieselbige so </w:t>
      </w:r>
      <w:proofErr w:type="spellStart"/>
      <w:r>
        <w:t>offt</w:t>
      </w:r>
      <w:proofErr w:type="spellEnd"/>
      <w:r>
        <w:t xml:space="preserve"> es not sein wird/ mit heiliger Göttlicher </w:t>
      </w:r>
      <w:proofErr w:type="spellStart"/>
      <w:r>
        <w:t>schrifft</w:t>
      </w:r>
      <w:proofErr w:type="spellEnd"/>
      <w:r>
        <w:t xml:space="preserve"> zu </w:t>
      </w:r>
      <w:proofErr w:type="spellStart"/>
      <w:r>
        <w:t>beweren</w:t>
      </w:r>
      <w:proofErr w:type="spellEnd"/>
      <w:r>
        <w:t xml:space="preserve"> </w:t>
      </w:r>
      <w:proofErr w:type="spellStart"/>
      <w:r>
        <w:t>vnd</w:t>
      </w:r>
      <w:proofErr w:type="spellEnd"/>
      <w:r>
        <w:t xml:space="preserve"> ferner </w:t>
      </w:r>
      <w:proofErr w:type="spellStart"/>
      <w:r>
        <w:t>zuerkleren</w:t>
      </w:r>
      <w:proofErr w:type="spellEnd"/>
      <w:r>
        <w:t xml:space="preserve">. </w:t>
      </w:r>
    </w:p>
    <w:p w14:paraId="4AA26C67" w14:textId="77777777" w:rsidR="00977C1F" w:rsidRDefault="00977C1F" w:rsidP="00977C1F">
      <w:pPr>
        <w:pStyle w:val="StandardWeb"/>
      </w:pPr>
      <w:r>
        <w:t xml:space="preserve">Nach dem wir nu dieselbige </w:t>
      </w:r>
      <w:proofErr w:type="spellStart"/>
      <w:r>
        <w:t>Schrifft</w:t>
      </w:r>
      <w:proofErr w:type="spellEnd"/>
      <w:r>
        <w:t xml:space="preserve"> nicht allein für </w:t>
      </w:r>
      <w:proofErr w:type="spellStart"/>
      <w:r>
        <w:t>vns</w:t>
      </w:r>
      <w:proofErr w:type="spellEnd"/>
      <w:r>
        <w:t xml:space="preserve"> gelesen/ sondern auch andere </w:t>
      </w:r>
      <w:proofErr w:type="spellStart"/>
      <w:r>
        <w:t>Gelerte</w:t>
      </w:r>
      <w:proofErr w:type="spellEnd"/>
      <w:r>
        <w:t xml:space="preserve"> </w:t>
      </w:r>
      <w:proofErr w:type="spellStart"/>
      <w:r>
        <w:t>vnd</w:t>
      </w:r>
      <w:proofErr w:type="spellEnd"/>
      <w:r>
        <w:t xml:space="preserve"> </w:t>
      </w:r>
      <w:proofErr w:type="spellStart"/>
      <w:r>
        <w:t>Gotselige</w:t>
      </w:r>
      <w:proofErr w:type="spellEnd"/>
      <w:r>
        <w:t xml:space="preserve"> Leute haben lesen </w:t>
      </w:r>
      <w:proofErr w:type="spellStart"/>
      <w:r>
        <w:t>vnd</w:t>
      </w:r>
      <w:proofErr w:type="spellEnd"/>
      <w:r>
        <w:t xml:space="preserve"> bewehren lassen/ </w:t>
      </w:r>
      <w:proofErr w:type="spellStart"/>
      <w:r>
        <w:t>vnd</w:t>
      </w:r>
      <w:proofErr w:type="spellEnd"/>
      <w:r>
        <w:t xml:space="preserve"> befunden/ das sie allerdinge mit den </w:t>
      </w:r>
      <w:proofErr w:type="spellStart"/>
      <w:r>
        <w:t>Schrifften</w:t>
      </w:r>
      <w:proofErr w:type="spellEnd"/>
      <w:r>
        <w:t xml:space="preserve"> der Propheten </w:t>
      </w:r>
      <w:proofErr w:type="spellStart"/>
      <w:r>
        <w:t>vnd</w:t>
      </w:r>
      <w:proofErr w:type="spellEnd"/>
      <w:r>
        <w:t xml:space="preserve"> Aposteln zustimmet/ </w:t>
      </w:r>
      <w:proofErr w:type="spellStart"/>
      <w:r>
        <w:t>vnd</w:t>
      </w:r>
      <w:proofErr w:type="spellEnd"/>
      <w:r>
        <w:t xml:space="preserve"> ein </w:t>
      </w:r>
      <w:proofErr w:type="spellStart"/>
      <w:r>
        <w:t>einfeltige</w:t>
      </w:r>
      <w:proofErr w:type="spellEnd"/>
      <w:r>
        <w:t xml:space="preserve">/ reine </w:t>
      </w:r>
      <w:proofErr w:type="spellStart"/>
      <w:r>
        <w:t>Repition</w:t>
      </w:r>
      <w:proofErr w:type="spellEnd"/>
      <w:r>
        <w:t xml:space="preserve"> der </w:t>
      </w:r>
      <w:proofErr w:type="spellStart"/>
      <w:r>
        <w:t>Augspurgischen</w:t>
      </w:r>
      <w:proofErr w:type="spellEnd"/>
      <w:r>
        <w:t xml:space="preserve"> Confession/ auch zu erhalten </w:t>
      </w:r>
      <w:proofErr w:type="spellStart"/>
      <w:r>
        <w:t>vnnd</w:t>
      </w:r>
      <w:proofErr w:type="spellEnd"/>
      <w:r>
        <w:t xml:space="preserve"> </w:t>
      </w:r>
      <w:proofErr w:type="spellStart"/>
      <w:r>
        <w:t>fortzupflantzen</w:t>
      </w:r>
      <w:proofErr w:type="spellEnd"/>
      <w:r>
        <w:t xml:space="preserve"> die selbige reine lehre in </w:t>
      </w:r>
      <w:proofErr w:type="spellStart"/>
      <w:r>
        <w:t>vnsern</w:t>
      </w:r>
      <w:proofErr w:type="spellEnd"/>
      <w:r>
        <w:t xml:space="preserve"> Kirchen/ fast dienlich/ nützlich </w:t>
      </w:r>
      <w:proofErr w:type="spellStart"/>
      <w:r>
        <w:t>vnnd</w:t>
      </w:r>
      <w:proofErr w:type="spellEnd"/>
      <w:r>
        <w:t xml:space="preserve"> notwendig ist/ haben wir sie als ein sonderliche Gottes </w:t>
      </w:r>
      <w:proofErr w:type="spellStart"/>
      <w:r>
        <w:t>gabe</w:t>
      </w:r>
      <w:proofErr w:type="spellEnd"/>
      <w:r>
        <w:t xml:space="preserve"> </w:t>
      </w:r>
      <w:proofErr w:type="spellStart"/>
      <w:r>
        <w:t>erkandt</w:t>
      </w:r>
      <w:proofErr w:type="spellEnd"/>
      <w:r>
        <w:t xml:space="preserve"> </w:t>
      </w:r>
      <w:proofErr w:type="spellStart"/>
      <w:r>
        <w:t>vnd</w:t>
      </w:r>
      <w:proofErr w:type="spellEnd"/>
      <w:r>
        <w:t xml:space="preserve"> angenommen/ </w:t>
      </w:r>
      <w:proofErr w:type="spellStart"/>
      <w:r>
        <w:t>vnd</w:t>
      </w:r>
      <w:proofErr w:type="spellEnd"/>
      <w:r>
        <w:t xml:space="preserve"> nicht alleine von </w:t>
      </w:r>
      <w:proofErr w:type="spellStart"/>
      <w:r>
        <w:t>vns</w:t>
      </w:r>
      <w:proofErr w:type="spellEnd"/>
      <w:r>
        <w:t xml:space="preserve">/ sondern auch einem jeglichen </w:t>
      </w:r>
      <w:proofErr w:type="spellStart"/>
      <w:r>
        <w:t>vnsern</w:t>
      </w:r>
      <w:proofErr w:type="spellEnd"/>
      <w:r>
        <w:t xml:space="preserve"> Pfarrherrn für seine Kirche abzuschreiben befohlen. </w:t>
      </w:r>
      <w:proofErr w:type="spellStart"/>
      <w:r>
        <w:t>Vnd</w:t>
      </w:r>
      <w:proofErr w:type="spellEnd"/>
      <w:r>
        <w:t xml:space="preserve"> ist </w:t>
      </w:r>
      <w:proofErr w:type="spellStart"/>
      <w:r>
        <w:t>vnser</w:t>
      </w:r>
      <w:proofErr w:type="spellEnd"/>
      <w:r>
        <w:t xml:space="preserve"> ernstlicher </w:t>
      </w:r>
      <w:proofErr w:type="spellStart"/>
      <w:r>
        <w:t>befelch</w:t>
      </w:r>
      <w:proofErr w:type="spellEnd"/>
      <w:r>
        <w:t xml:space="preserve">/ das sie in all </w:t>
      </w:r>
      <w:proofErr w:type="spellStart"/>
      <w:r>
        <w:t>vnsern</w:t>
      </w:r>
      <w:proofErr w:type="spellEnd"/>
      <w:r>
        <w:t xml:space="preserve"> Kirchen </w:t>
      </w:r>
      <w:proofErr w:type="spellStart"/>
      <w:r>
        <w:t>vnter</w:t>
      </w:r>
      <w:proofErr w:type="spellEnd"/>
      <w:r>
        <w:t xml:space="preserve"> die andern gemeinen Bücher/ </w:t>
      </w:r>
      <w:proofErr w:type="spellStart"/>
      <w:r>
        <w:t>beygelegt</w:t>
      </w:r>
      <w:proofErr w:type="spellEnd"/>
      <w:r>
        <w:t xml:space="preserve"> </w:t>
      </w:r>
      <w:proofErr w:type="spellStart"/>
      <w:r>
        <w:t>vnd</w:t>
      </w:r>
      <w:proofErr w:type="spellEnd"/>
      <w:r>
        <w:t xml:space="preserve"> </w:t>
      </w:r>
      <w:proofErr w:type="spellStart"/>
      <w:r>
        <w:t>bewart</w:t>
      </w:r>
      <w:proofErr w:type="spellEnd"/>
      <w:r>
        <w:t xml:space="preserve"> werde/ damit man jederzeit/ wo es not sein würde/ darin nachsuchen/ </w:t>
      </w:r>
      <w:proofErr w:type="spellStart"/>
      <w:r>
        <w:t>vnnd</w:t>
      </w:r>
      <w:proofErr w:type="spellEnd"/>
      <w:r>
        <w:t xml:space="preserve"> wie die lehr in diesem </w:t>
      </w:r>
      <w:proofErr w:type="spellStart"/>
      <w:r>
        <w:t>ort</w:t>
      </w:r>
      <w:proofErr w:type="spellEnd"/>
      <w:r>
        <w:t xml:space="preserve"> angenommen/ </w:t>
      </w:r>
      <w:proofErr w:type="spellStart"/>
      <w:r>
        <w:t>vnnd</w:t>
      </w:r>
      <w:proofErr w:type="spellEnd"/>
      <w:r>
        <w:t xml:space="preserve"> vor allen Rotten </w:t>
      </w:r>
      <w:proofErr w:type="spellStart"/>
      <w:r>
        <w:t>vnd</w:t>
      </w:r>
      <w:proofErr w:type="spellEnd"/>
      <w:r>
        <w:t xml:space="preserve"> Secten zu erhalten verordnet sey/ sich erkundigen könne. </w:t>
      </w:r>
    </w:p>
    <w:p w14:paraId="54257D9D" w14:textId="77777777" w:rsidR="00977C1F" w:rsidRDefault="00977C1F" w:rsidP="00977C1F">
      <w:pPr>
        <w:pStyle w:val="StandardWeb"/>
      </w:pPr>
      <w:proofErr w:type="spellStart"/>
      <w:r>
        <w:t>Vnnd</w:t>
      </w:r>
      <w:proofErr w:type="spellEnd"/>
      <w:r>
        <w:t xml:space="preserve"> diesen </w:t>
      </w:r>
      <w:proofErr w:type="spellStart"/>
      <w:r>
        <w:t>vnsern</w:t>
      </w:r>
      <w:proofErr w:type="spellEnd"/>
      <w:r>
        <w:t xml:space="preserve"> </w:t>
      </w:r>
      <w:proofErr w:type="spellStart"/>
      <w:r>
        <w:t>befelch</w:t>
      </w:r>
      <w:proofErr w:type="spellEnd"/>
      <w:r>
        <w:t xml:space="preserve"> geben wir </w:t>
      </w:r>
      <w:proofErr w:type="spellStart"/>
      <w:r>
        <w:t>darumb</w:t>
      </w:r>
      <w:proofErr w:type="spellEnd"/>
      <w:r>
        <w:t xml:space="preserve"> desto ernster </w:t>
      </w:r>
      <w:proofErr w:type="spellStart"/>
      <w:r>
        <w:t>vnnd</w:t>
      </w:r>
      <w:proofErr w:type="spellEnd"/>
      <w:r>
        <w:t xml:space="preserve"> mit grössern </w:t>
      </w:r>
      <w:proofErr w:type="spellStart"/>
      <w:r>
        <w:t>Eyffer</w:t>
      </w:r>
      <w:proofErr w:type="spellEnd"/>
      <w:r>
        <w:t xml:space="preserve">/ weil wir nu/ durch Gottes </w:t>
      </w:r>
      <w:proofErr w:type="spellStart"/>
      <w:r>
        <w:t>gnedigen</w:t>
      </w:r>
      <w:proofErr w:type="spellEnd"/>
      <w:r>
        <w:t xml:space="preserve"> willen/ fast zu </w:t>
      </w:r>
      <w:proofErr w:type="spellStart"/>
      <w:r>
        <w:t>vnsern</w:t>
      </w:r>
      <w:proofErr w:type="spellEnd"/>
      <w:r>
        <w:t xml:space="preserve"> letzten alter rucken/ </w:t>
      </w:r>
      <w:proofErr w:type="spellStart"/>
      <w:r>
        <w:t>darinn</w:t>
      </w:r>
      <w:proofErr w:type="spellEnd"/>
      <w:r>
        <w:t xml:space="preserve"> </w:t>
      </w:r>
      <w:proofErr w:type="spellStart"/>
      <w:r>
        <w:t>vns</w:t>
      </w:r>
      <w:proofErr w:type="spellEnd"/>
      <w:r>
        <w:t xml:space="preserve"> nichts so </w:t>
      </w:r>
      <w:proofErr w:type="spellStart"/>
      <w:r>
        <w:t>hefftig</w:t>
      </w:r>
      <w:proofErr w:type="spellEnd"/>
      <w:r>
        <w:t xml:space="preserve"> angelegen </w:t>
      </w:r>
      <w:proofErr w:type="spellStart"/>
      <w:r>
        <w:t>vnnd</w:t>
      </w:r>
      <w:proofErr w:type="spellEnd"/>
      <w:r>
        <w:t xml:space="preserve"> zu betrachten ist/ dann das wir allerley </w:t>
      </w:r>
      <w:proofErr w:type="spellStart"/>
      <w:r>
        <w:t>gelegenheit</w:t>
      </w:r>
      <w:proofErr w:type="spellEnd"/>
      <w:r>
        <w:t xml:space="preserve"> </w:t>
      </w:r>
      <w:proofErr w:type="spellStart"/>
      <w:r>
        <w:t>vnd</w:t>
      </w:r>
      <w:proofErr w:type="spellEnd"/>
      <w:r>
        <w:t xml:space="preserve"> </w:t>
      </w:r>
      <w:proofErr w:type="spellStart"/>
      <w:r>
        <w:t>vrsach</w:t>
      </w:r>
      <w:proofErr w:type="spellEnd"/>
      <w:r>
        <w:t xml:space="preserve"> suchen allen </w:t>
      </w:r>
      <w:proofErr w:type="spellStart"/>
      <w:r>
        <w:t>fleiß</w:t>
      </w:r>
      <w:proofErr w:type="spellEnd"/>
      <w:r>
        <w:t xml:space="preserve"> anwenden/ </w:t>
      </w:r>
      <w:proofErr w:type="spellStart"/>
      <w:r>
        <w:t>vnd</w:t>
      </w:r>
      <w:proofErr w:type="spellEnd"/>
      <w:r>
        <w:t xml:space="preserve"> alle </w:t>
      </w:r>
      <w:proofErr w:type="spellStart"/>
      <w:r>
        <w:t>mügliche</w:t>
      </w:r>
      <w:proofErr w:type="spellEnd"/>
      <w:r>
        <w:t xml:space="preserve"> </w:t>
      </w:r>
      <w:proofErr w:type="spellStart"/>
      <w:r>
        <w:t>hülffe</w:t>
      </w:r>
      <w:proofErr w:type="spellEnd"/>
      <w:r>
        <w:t xml:space="preserve"> </w:t>
      </w:r>
      <w:proofErr w:type="spellStart"/>
      <w:r>
        <w:t>vnd</w:t>
      </w:r>
      <w:proofErr w:type="spellEnd"/>
      <w:r>
        <w:t xml:space="preserve"> </w:t>
      </w:r>
      <w:proofErr w:type="spellStart"/>
      <w:r>
        <w:t>fördernuß</w:t>
      </w:r>
      <w:proofErr w:type="spellEnd"/>
      <w:r>
        <w:t xml:space="preserve"> darzu thun/ das die reine </w:t>
      </w:r>
      <w:proofErr w:type="spellStart"/>
      <w:r>
        <w:t>Llehr</w:t>
      </w:r>
      <w:proofErr w:type="spellEnd"/>
      <w:r>
        <w:t xml:space="preserve"> des </w:t>
      </w:r>
      <w:proofErr w:type="spellStart"/>
      <w:r>
        <w:t>Euangelij</w:t>
      </w:r>
      <w:proofErr w:type="spellEnd"/>
      <w:r>
        <w:t xml:space="preserve"> </w:t>
      </w:r>
      <w:proofErr w:type="spellStart"/>
      <w:r>
        <w:t>vnsers</w:t>
      </w:r>
      <w:proofErr w:type="spellEnd"/>
      <w:r>
        <w:t xml:space="preserve"> Herrn </w:t>
      </w:r>
      <w:proofErr w:type="spellStart"/>
      <w:r>
        <w:t>vnd</w:t>
      </w:r>
      <w:proofErr w:type="spellEnd"/>
      <w:r>
        <w:t xml:space="preserve"> Heylands Jesu Christi/ welcher </w:t>
      </w:r>
      <w:proofErr w:type="spellStart"/>
      <w:r>
        <w:t>vnser</w:t>
      </w:r>
      <w:proofErr w:type="spellEnd"/>
      <w:r>
        <w:t xml:space="preserve"> freundlicher lieber Herr </w:t>
      </w:r>
      <w:proofErr w:type="spellStart"/>
      <w:r>
        <w:t>vnd</w:t>
      </w:r>
      <w:proofErr w:type="spellEnd"/>
      <w:r>
        <w:t xml:space="preserve"> Gemahl seliger </w:t>
      </w:r>
      <w:proofErr w:type="spellStart"/>
      <w:r>
        <w:t>Gedechtnuß</w:t>
      </w:r>
      <w:proofErr w:type="spellEnd"/>
      <w:r>
        <w:t xml:space="preserve">/ </w:t>
      </w:r>
      <w:proofErr w:type="spellStart"/>
      <w:r>
        <w:t>vns</w:t>
      </w:r>
      <w:proofErr w:type="spellEnd"/>
      <w:r>
        <w:t xml:space="preserve"> </w:t>
      </w:r>
      <w:proofErr w:type="spellStart"/>
      <w:r>
        <w:t>vnd</w:t>
      </w:r>
      <w:proofErr w:type="spellEnd"/>
      <w:r>
        <w:t xml:space="preserve"> </w:t>
      </w:r>
      <w:proofErr w:type="spellStart"/>
      <w:r>
        <w:t>jhren</w:t>
      </w:r>
      <w:proofErr w:type="spellEnd"/>
      <w:r>
        <w:t xml:space="preserve"> </w:t>
      </w:r>
      <w:proofErr w:type="spellStart"/>
      <w:r>
        <w:t>vnterthanen</w:t>
      </w:r>
      <w:proofErr w:type="spellEnd"/>
      <w:r>
        <w:t xml:space="preserve"> </w:t>
      </w:r>
      <w:proofErr w:type="spellStart"/>
      <w:r>
        <w:t>auffgelassen</w:t>
      </w:r>
      <w:proofErr w:type="spellEnd"/>
      <w:r>
        <w:t xml:space="preserve"> </w:t>
      </w:r>
      <w:proofErr w:type="spellStart"/>
      <w:r>
        <w:t>vnd</w:t>
      </w:r>
      <w:proofErr w:type="spellEnd"/>
      <w:r>
        <w:t xml:space="preserve"> befohlen/ welche wir auch </w:t>
      </w:r>
      <w:proofErr w:type="spellStart"/>
      <w:r>
        <w:t>bißher</w:t>
      </w:r>
      <w:proofErr w:type="spellEnd"/>
      <w:r>
        <w:t xml:space="preserve"> </w:t>
      </w:r>
      <w:proofErr w:type="spellStart"/>
      <w:r>
        <w:t>sampt</w:t>
      </w:r>
      <w:proofErr w:type="spellEnd"/>
      <w:r>
        <w:t xml:space="preserve"> </w:t>
      </w:r>
      <w:proofErr w:type="spellStart"/>
      <w:r>
        <w:t>vnsern</w:t>
      </w:r>
      <w:proofErr w:type="spellEnd"/>
      <w:r>
        <w:t xml:space="preserve"> lieben </w:t>
      </w:r>
      <w:proofErr w:type="spellStart"/>
      <w:r>
        <w:t>Sönen</w:t>
      </w:r>
      <w:proofErr w:type="spellEnd"/>
      <w:r>
        <w:t xml:space="preserve"> </w:t>
      </w:r>
      <w:proofErr w:type="spellStart"/>
      <w:r>
        <w:t>vnnd</w:t>
      </w:r>
      <w:proofErr w:type="spellEnd"/>
      <w:r>
        <w:t xml:space="preserve"> Töchter mit allem </w:t>
      </w:r>
      <w:proofErr w:type="spellStart"/>
      <w:r>
        <w:t>müglichen</w:t>
      </w:r>
      <w:proofErr w:type="spellEnd"/>
      <w:r>
        <w:t xml:space="preserve"> </w:t>
      </w:r>
      <w:proofErr w:type="spellStart"/>
      <w:r>
        <w:t>fleiß</w:t>
      </w:r>
      <w:proofErr w:type="spellEnd"/>
      <w:r>
        <w:t xml:space="preserve"> </w:t>
      </w:r>
      <w:proofErr w:type="spellStart"/>
      <w:r>
        <w:t>bekandt</w:t>
      </w:r>
      <w:proofErr w:type="spellEnd"/>
      <w:r>
        <w:t xml:space="preserve">/ darüber gehalten </w:t>
      </w:r>
      <w:proofErr w:type="spellStart"/>
      <w:r>
        <w:t>vnd</w:t>
      </w:r>
      <w:proofErr w:type="spellEnd"/>
      <w:r>
        <w:t xml:space="preserve"> durch Gottes </w:t>
      </w:r>
      <w:proofErr w:type="spellStart"/>
      <w:r>
        <w:t>gnade</w:t>
      </w:r>
      <w:proofErr w:type="spellEnd"/>
      <w:r>
        <w:t xml:space="preserve"> bestendig </w:t>
      </w:r>
      <w:proofErr w:type="spellStart"/>
      <w:r>
        <w:t>darinn</w:t>
      </w:r>
      <w:proofErr w:type="spellEnd"/>
      <w:r>
        <w:t xml:space="preserve"> blieben/ bey euch </w:t>
      </w:r>
      <w:proofErr w:type="spellStart"/>
      <w:r>
        <w:t>ewern</w:t>
      </w:r>
      <w:proofErr w:type="spellEnd"/>
      <w:r>
        <w:t xml:space="preserve"> Kindern </w:t>
      </w:r>
      <w:proofErr w:type="spellStart"/>
      <w:r>
        <w:t>vnd</w:t>
      </w:r>
      <w:proofErr w:type="spellEnd"/>
      <w:r>
        <w:t xml:space="preserve"> allen zween </w:t>
      </w:r>
      <w:proofErr w:type="spellStart"/>
      <w:r>
        <w:t>nachkomen</w:t>
      </w:r>
      <w:proofErr w:type="spellEnd"/>
      <w:r>
        <w:t xml:space="preserve">/ </w:t>
      </w:r>
      <w:proofErr w:type="spellStart"/>
      <w:r>
        <w:t>gantz</w:t>
      </w:r>
      <w:proofErr w:type="spellEnd"/>
      <w:r>
        <w:t xml:space="preserve"> lauter klar </w:t>
      </w:r>
      <w:proofErr w:type="spellStart"/>
      <w:r>
        <w:t>vnd</w:t>
      </w:r>
      <w:proofErr w:type="spellEnd"/>
      <w:r>
        <w:t xml:space="preserve"> </w:t>
      </w:r>
      <w:proofErr w:type="spellStart"/>
      <w:r>
        <w:t>vngefelscht</w:t>
      </w:r>
      <w:proofErr w:type="spellEnd"/>
      <w:r>
        <w:t xml:space="preserve"> erhalten werden. </w:t>
      </w:r>
      <w:proofErr w:type="spellStart"/>
      <w:r>
        <w:t>Vnd</w:t>
      </w:r>
      <w:proofErr w:type="spellEnd"/>
      <w:r>
        <w:t xml:space="preserve"> also der waren Christlichen Kirchen/ etliche </w:t>
      </w:r>
      <w:proofErr w:type="spellStart"/>
      <w:r>
        <w:t>ware</w:t>
      </w:r>
      <w:proofErr w:type="spellEnd"/>
      <w:r>
        <w:t xml:space="preserve"> </w:t>
      </w:r>
      <w:proofErr w:type="spellStart"/>
      <w:r>
        <w:t>Geliedmassen</w:t>
      </w:r>
      <w:proofErr w:type="spellEnd"/>
      <w:r>
        <w:t xml:space="preserve">/ auch an </w:t>
      </w:r>
      <w:proofErr w:type="spellStart"/>
      <w:r>
        <w:t>disem</w:t>
      </w:r>
      <w:proofErr w:type="spellEnd"/>
      <w:r>
        <w:t xml:space="preserve"> </w:t>
      </w:r>
      <w:proofErr w:type="spellStart"/>
      <w:r>
        <w:t>ort</w:t>
      </w:r>
      <w:proofErr w:type="spellEnd"/>
      <w:r>
        <w:t xml:space="preserve"> Landes </w:t>
      </w:r>
      <w:proofErr w:type="spellStart"/>
      <w:r>
        <w:t>biß</w:t>
      </w:r>
      <w:proofErr w:type="spellEnd"/>
      <w:r>
        <w:t xml:space="preserve"> zum ende der Welt Immer zu erweckt </w:t>
      </w:r>
      <w:proofErr w:type="spellStart"/>
      <w:r>
        <w:t>vnd</w:t>
      </w:r>
      <w:proofErr w:type="spellEnd"/>
      <w:r>
        <w:t xml:space="preserve"> </w:t>
      </w:r>
      <w:proofErr w:type="spellStart"/>
      <w:r>
        <w:t>auffgezogen</w:t>
      </w:r>
      <w:proofErr w:type="spellEnd"/>
      <w:r>
        <w:t xml:space="preserve">/ </w:t>
      </w:r>
      <w:proofErr w:type="spellStart"/>
      <w:r>
        <w:t>vnnd</w:t>
      </w:r>
      <w:proofErr w:type="spellEnd"/>
      <w:r>
        <w:t xml:space="preserve"> Gott ein rechter </w:t>
      </w:r>
      <w:proofErr w:type="spellStart"/>
      <w:r>
        <w:t>vernünfftiger</w:t>
      </w:r>
      <w:proofErr w:type="spellEnd"/>
      <w:r>
        <w:t xml:space="preserve"> </w:t>
      </w:r>
      <w:proofErr w:type="spellStart"/>
      <w:r>
        <w:t>wolgefelliger</w:t>
      </w:r>
      <w:proofErr w:type="spellEnd"/>
      <w:r>
        <w:t xml:space="preserve"> </w:t>
      </w:r>
      <w:proofErr w:type="spellStart"/>
      <w:r>
        <w:t>Gotesdienst</w:t>
      </w:r>
      <w:proofErr w:type="spellEnd"/>
      <w:r>
        <w:t xml:space="preserve"> geleistet werden möchte. </w:t>
      </w:r>
    </w:p>
    <w:p w14:paraId="3D50D3D7" w14:textId="77777777" w:rsidR="00977C1F" w:rsidRDefault="00977C1F" w:rsidP="00977C1F">
      <w:pPr>
        <w:pStyle w:val="StandardWeb"/>
      </w:pPr>
      <w:r>
        <w:t xml:space="preserve">Damit aber auch </w:t>
      </w:r>
      <w:proofErr w:type="spellStart"/>
      <w:r>
        <w:t>jederman</w:t>
      </w:r>
      <w:proofErr w:type="spellEnd"/>
      <w:r>
        <w:t xml:space="preserve"> sehen könne/ </w:t>
      </w:r>
      <w:proofErr w:type="spellStart"/>
      <w:r>
        <w:t>dan</w:t>
      </w:r>
      <w:proofErr w:type="spellEnd"/>
      <w:r>
        <w:t xml:space="preserve"> </w:t>
      </w:r>
      <w:proofErr w:type="spellStart"/>
      <w:r>
        <w:t>iwr</w:t>
      </w:r>
      <w:proofErr w:type="spellEnd"/>
      <w:r>
        <w:t xml:space="preserve"> den Inhalt dieses Buches verstanden/ </w:t>
      </w:r>
      <w:proofErr w:type="spellStart"/>
      <w:r>
        <w:t>vnd</w:t>
      </w:r>
      <w:proofErr w:type="spellEnd"/>
      <w:r>
        <w:t xml:space="preserve"> nichts </w:t>
      </w:r>
      <w:proofErr w:type="spellStart"/>
      <w:r>
        <w:t>vnbedacht</w:t>
      </w:r>
      <w:proofErr w:type="spellEnd"/>
      <w:r>
        <w:t xml:space="preserve"> euch zuschicken. Damit wir auch </w:t>
      </w:r>
      <w:proofErr w:type="spellStart"/>
      <w:r>
        <w:t>vnsern</w:t>
      </w:r>
      <w:proofErr w:type="spellEnd"/>
      <w:r>
        <w:t xml:space="preserve"> glauben für dem Angesicht Gottes </w:t>
      </w:r>
      <w:proofErr w:type="spellStart"/>
      <w:r>
        <w:t>vnd</w:t>
      </w:r>
      <w:proofErr w:type="spellEnd"/>
      <w:r>
        <w:t xml:space="preserve"> vor der </w:t>
      </w:r>
      <w:proofErr w:type="spellStart"/>
      <w:r>
        <w:t>gantzen</w:t>
      </w:r>
      <w:proofErr w:type="spellEnd"/>
      <w:r>
        <w:t xml:space="preserve"> Christenheit </w:t>
      </w:r>
      <w:proofErr w:type="spellStart"/>
      <w:r>
        <w:t>offentlich</w:t>
      </w:r>
      <w:proofErr w:type="spellEnd"/>
      <w:r>
        <w:t xml:space="preserve"> bekennen/ </w:t>
      </w:r>
      <w:proofErr w:type="spellStart"/>
      <w:r>
        <w:t>vnd</w:t>
      </w:r>
      <w:proofErr w:type="spellEnd"/>
      <w:r>
        <w:t xml:space="preserve"> </w:t>
      </w:r>
      <w:proofErr w:type="spellStart"/>
      <w:r>
        <w:t>vnsern</w:t>
      </w:r>
      <w:proofErr w:type="spellEnd"/>
      <w:r>
        <w:t xml:space="preserve"> lieben Kindern/ auch euch </w:t>
      </w:r>
      <w:proofErr w:type="spellStart"/>
      <w:r>
        <w:t>vnsern</w:t>
      </w:r>
      <w:proofErr w:type="spellEnd"/>
      <w:r>
        <w:t xml:space="preserve"> lieben </w:t>
      </w:r>
      <w:proofErr w:type="spellStart"/>
      <w:r>
        <w:t>vnterthanen</w:t>
      </w:r>
      <w:proofErr w:type="spellEnd"/>
      <w:r>
        <w:t xml:space="preserve">/ in reinem Christlichen Glauben </w:t>
      </w:r>
      <w:proofErr w:type="spellStart"/>
      <w:r>
        <w:t>vnnd</w:t>
      </w:r>
      <w:proofErr w:type="spellEnd"/>
      <w:r>
        <w:t xml:space="preserve"> Lehre bestendig zu bleiben/ </w:t>
      </w:r>
      <w:proofErr w:type="spellStart"/>
      <w:r>
        <w:t>vnnd</w:t>
      </w:r>
      <w:proofErr w:type="spellEnd"/>
      <w:r>
        <w:t xml:space="preserve"> dieselbige/ </w:t>
      </w:r>
      <w:proofErr w:type="spellStart"/>
      <w:r>
        <w:t>ohn</w:t>
      </w:r>
      <w:proofErr w:type="spellEnd"/>
      <w:r>
        <w:t xml:space="preserve"> alle </w:t>
      </w:r>
      <w:proofErr w:type="spellStart"/>
      <w:r>
        <w:t>schew</w:t>
      </w:r>
      <w:proofErr w:type="spellEnd"/>
      <w:r>
        <w:t xml:space="preserve"> </w:t>
      </w:r>
      <w:proofErr w:type="spellStart"/>
      <w:r>
        <w:t>vnd</w:t>
      </w:r>
      <w:proofErr w:type="spellEnd"/>
      <w:r>
        <w:t xml:space="preserve"> </w:t>
      </w:r>
      <w:proofErr w:type="spellStart"/>
      <w:r>
        <w:t>forcht</w:t>
      </w:r>
      <w:proofErr w:type="spellEnd"/>
      <w:r>
        <w:t xml:space="preserve">/ </w:t>
      </w:r>
      <w:proofErr w:type="spellStart"/>
      <w:r>
        <w:t>offentlich</w:t>
      </w:r>
      <w:proofErr w:type="spellEnd"/>
      <w:r>
        <w:t xml:space="preserve"> allezeit/ </w:t>
      </w:r>
      <w:proofErr w:type="spellStart"/>
      <w:r>
        <w:t>biß´zu</w:t>
      </w:r>
      <w:proofErr w:type="spellEnd"/>
      <w:r>
        <w:t xml:space="preserve"> ende </w:t>
      </w:r>
      <w:proofErr w:type="spellStart"/>
      <w:r>
        <w:t>ewers</w:t>
      </w:r>
      <w:proofErr w:type="spellEnd"/>
      <w:r>
        <w:t xml:space="preserve"> Lebens zu bekennen/ desto mehr </w:t>
      </w:r>
      <w:proofErr w:type="spellStart"/>
      <w:r>
        <w:t>vrsach</w:t>
      </w:r>
      <w:proofErr w:type="spellEnd"/>
      <w:r>
        <w:t xml:space="preserve"> </w:t>
      </w:r>
      <w:proofErr w:type="spellStart"/>
      <w:r>
        <w:t>vnnd</w:t>
      </w:r>
      <w:proofErr w:type="spellEnd"/>
      <w:r>
        <w:t xml:space="preserve"> </w:t>
      </w:r>
      <w:proofErr w:type="spellStart"/>
      <w:r>
        <w:t>anreitzung</w:t>
      </w:r>
      <w:proofErr w:type="spellEnd"/>
      <w:r>
        <w:t xml:space="preserve"> geben: So wöllen wir hie </w:t>
      </w:r>
      <w:proofErr w:type="spellStart"/>
      <w:r>
        <w:t>kürtzlich</w:t>
      </w:r>
      <w:proofErr w:type="spellEnd"/>
      <w:r>
        <w:t xml:space="preserve"> </w:t>
      </w:r>
      <w:proofErr w:type="spellStart"/>
      <w:r>
        <w:t>vnnd</w:t>
      </w:r>
      <w:proofErr w:type="spellEnd"/>
      <w:r>
        <w:t xml:space="preserve"> </w:t>
      </w:r>
      <w:proofErr w:type="spellStart"/>
      <w:r>
        <w:t>auffs</w:t>
      </w:r>
      <w:proofErr w:type="spellEnd"/>
      <w:r>
        <w:t xml:space="preserve"> </w:t>
      </w:r>
      <w:proofErr w:type="spellStart"/>
      <w:r>
        <w:t>einfeltigste</w:t>
      </w:r>
      <w:proofErr w:type="spellEnd"/>
      <w:r>
        <w:t xml:space="preserve"> anzeigen/ wie wir die Christliche Lehr gelernet/ was wir von einem </w:t>
      </w:r>
      <w:proofErr w:type="spellStart"/>
      <w:r>
        <w:t>jegklichen</w:t>
      </w:r>
      <w:proofErr w:type="spellEnd"/>
      <w:r>
        <w:t xml:space="preserve"> </w:t>
      </w:r>
      <w:proofErr w:type="spellStart"/>
      <w:r>
        <w:t>Artickel</w:t>
      </w:r>
      <w:proofErr w:type="spellEnd"/>
      <w:r>
        <w:t xml:space="preserve"> derselbigen Glauben </w:t>
      </w:r>
      <w:proofErr w:type="spellStart"/>
      <w:r>
        <w:t>vnd</w:t>
      </w:r>
      <w:proofErr w:type="spellEnd"/>
      <w:r>
        <w:t xml:space="preserve"> halten </w:t>
      </w:r>
      <w:proofErr w:type="spellStart"/>
      <w:r>
        <w:t>vnd</w:t>
      </w:r>
      <w:proofErr w:type="spellEnd"/>
      <w:r>
        <w:t xml:space="preserve"> </w:t>
      </w:r>
      <w:proofErr w:type="spellStart"/>
      <w:r>
        <w:t>wobey</w:t>
      </w:r>
      <w:proofErr w:type="spellEnd"/>
      <w:r>
        <w:t xml:space="preserve"> wir durch Gottes </w:t>
      </w:r>
      <w:proofErr w:type="spellStart"/>
      <w:r>
        <w:t>gnade</w:t>
      </w:r>
      <w:proofErr w:type="spellEnd"/>
      <w:r>
        <w:t xml:space="preserve">/ </w:t>
      </w:r>
      <w:proofErr w:type="spellStart"/>
      <w:r>
        <w:t>biß</w:t>
      </w:r>
      <w:proofErr w:type="spellEnd"/>
      <w:r>
        <w:t xml:space="preserve"> zum Ende </w:t>
      </w:r>
      <w:proofErr w:type="spellStart"/>
      <w:r>
        <w:t>vnsers</w:t>
      </w:r>
      <w:proofErr w:type="spellEnd"/>
      <w:r>
        <w:t xml:space="preserve"> Lebens </w:t>
      </w:r>
      <w:proofErr w:type="spellStart"/>
      <w:r>
        <w:t>zuuerharren</w:t>
      </w:r>
      <w:proofErr w:type="spellEnd"/>
      <w:r>
        <w:t xml:space="preserve"> </w:t>
      </w:r>
      <w:proofErr w:type="spellStart"/>
      <w:r>
        <w:t>gedencken</w:t>
      </w:r>
      <w:proofErr w:type="spellEnd"/>
      <w:r>
        <w:t xml:space="preserve">. </w:t>
      </w:r>
    </w:p>
    <w:p w14:paraId="60DBB6D8" w14:textId="77777777" w:rsidR="00977C1F" w:rsidRDefault="00977C1F" w:rsidP="00977C1F">
      <w:pPr>
        <w:pStyle w:val="berschrift2"/>
      </w:pPr>
      <w:r>
        <w:t xml:space="preserve">Von </w:t>
      </w:r>
      <w:proofErr w:type="spellStart"/>
      <w:r>
        <w:t>wort</w:t>
      </w:r>
      <w:proofErr w:type="spellEnd"/>
      <w:r>
        <w:t xml:space="preserve"> Gottes.</w:t>
      </w:r>
    </w:p>
    <w:p w14:paraId="68027134" w14:textId="77777777" w:rsidR="00977C1F" w:rsidRDefault="00977C1F" w:rsidP="00977C1F">
      <w:pPr>
        <w:pStyle w:val="StandardWeb"/>
      </w:pPr>
      <w:r>
        <w:t xml:space="preserve">Zum Ersten haben wir gelernet/ Glauben </w:t>
      </w:r>
      <w:proofErr w:type="spellStart"/>
      <w:r>
        <w:t>vnd</w:t>
      </w:r>
      <w:proofErr w:type="spellEnd"/>
      <w:r>
        <w:t xml:space="preserve"> bekennen/ das in der Kirchen Gottes nichts anders </w:t>
      </w:r>
      <w:proofErr w:type="spellStart"/>
      <w:r>
        <w:t>sol</w:t>
      </w:r>
      <w:proofErr w:type="spellEnd"/>
      <w:r>
        <w:t xml:space="preserve"> gelehrt/ geglaubet angenommen oder geduldet werden/ </w:t>
      </w:r>
      <w:proofErr w:type="spellStart"/>
      <w:r>
        <w:t>ohn</w:t>
      </w:r>
      <w:proofErr w:type="spellEnd"/>
      <w:r>
        <w:t xml:space="preserve"> allein Gottes </w:t>
      </w:r>
      <w:proofErr w:type="spellStart"/>
      <w:r>
        <w:t>wort</w:t>
      </w:r>
      <w:proofErr w:type="spellEnd"/>
      <w:r>
        <w:t xml:space="preserve"> von den Propheten </w:t>
      </w:r>
      <w:proofErr w:type="spellStart"/>
      <w:r>
        <w:t>vnd</w:t>
      </w:r>
      <w:proofErr w:type="spellEnd"/>
      <w:r>
        <w:t xml:space="preserve"> Aposteln beschrieben/ in seinem rechten Gesunden </w:t>
      </w:r>
      <w:proofErr w:type="spellStart"/>
      <w:r>
        <w:t>verstande</w:t>
      </w:r>
      <w:proofErr w:type="spellEnd"/>
      <w:r>
        <w:t xml:space="preserve">/den wir zu dieser zeit nirgend so klar haben/ als </w:t>
      </w:r>
      <w:proofErr w:type="spellStart"/>
      <w:r>
        <w:t>inn</w:t>
      </w:r>
      <w:proofErr w:type="spellEnd"/>
      <w:r>
        <w:t xml:space="preserve"> den </w:t>
      </w:r>
      <w:proofErr w:type="spellStart"/>
      <w:r>
        <w:t>schrifften</w:t>
      </w:r>
      <w:proofErr w:type="spellEnd"/>
      <w:r>
        <w:t xml:space="preserve"> Lutheri/ sonderlich in seinen </w:t>
      </w:r>
      <w:proofErr w:type="spellStart"/>
      <w:r>
        <w:t>Catechißmis</w:t>
      </w:r>
      <w:proofErr w:type="spellEnd"/>
      <w:r>
        <w:t xml:space="preserve">/ </w:t>
      </w:r>
      <w:proofErr w:type="spellStart"/>
      <w:r>
        <w:t>Geneseos</w:t>
      </w:r>
      <w:proofErr w:type="spellEnd"/>
      <w:r>
        <w:t xml:space="preserve"> </w:t>
      </w:r>
      <w:proofErr w:type="spellStart"/>
      <w:r>
        <w:t>Commentarijs</w:t>
      </w:r>
      <w:proofErr w:type="spellEnd"/>
      <w:r>
        <w:t xml:space="preserve">/ </w:t>
      </w:r>
      <w:proofErr w:type="spellStart"/>
      <w:r>
        <w:t>Hauß</w:t>
      </w:r>
      <w:proofErr w:type="spellEnd"/>
      <w:r>
        <w:t xml:space="preserve"> </w:t>
      </w:r>
      <w:proofErr w:type="spellStart"/>
      <w:r>
        <w:t>vnd</w:t>
      </w:r>
      <w:proofErr w:type="spellEnd"/>
      <w:r>
        <w:t xml:space="preserve"> Kirchen Postillen. </w:t>
      </w:r>
    </w:p>
    <w:p w14:paraId="40BDD7F1" w14:textId="77777777" w:rsidR="00977C1F" w:rsidRDefault="00977C1F" w:rsidP="00977C1F">
      <w:pPr>
        <w:pStyle w:val="StandardWeb"/>
      </w:pPr>
      <w:r>
        <w:t xml:space="preserve">Item/ in der </w:t>
      </w:r>
      <w:proofErr w:type="spellStart"/>
      <w:r>
        <w:t>Augspurgischen</w:t>
      </w:r>
      <w:proofErr w:type="spellEnd"/>
      <w:r>
        <w:t xml:space="preserve"> </w:t>
      </w:r>
      <w:proofErr w:type="spellStart"/>
      <w:r>
        <w:t>bekentniß</w:t>
      </w:r>
      <w:proofErr w:type="spellEnd"/>
      <w:r>
        <w:t xml:space="preserve">/ welche auch aller dinge stimmen mit den </w:t>
      </w:r>
      <w:proofErr w:type="spellStart"/>
      <w:r>
        <w:t>Symbolis</w:t>
      </w:r>
      <w:proofErr w:type="spellEnd"/>
      <w:r>
        <w:t xml:space="preserve"> </w:t>
      </w:r>
      <w:proofErr w:type="spellStart"/>
      <w:r>
        <w:t>Apostolico</w:t>
      </w:r>
      <w:proofErr w:type="spellEnd"/>
      <w:r>
        <w:t xml:space="preserve">/ </w:t>
      </w:r>
      <w:proofErr w:type="spellStart"/>
      <w:r>
        <w:t>Niceno</w:t>
      </w:r>
      <w:proofErr w:type="spellEnd"/>
      <w:r>
        <w:t xml:space="preserve">/ </w:t>
      </w:r>
      <w:proofErr w:type="spellStart"/>
      <w:r>
        <w:t>Anthanasij</w:t>
      </w:r>
      <w:proofErr w:type="spellEnd"/>
      <w:r>
        <w:t xml:space="preserve">/ </w:t>
      </w:r>
      <w:proofErr w:type="spellStart"/>
      <w:r>
        <w:t>Ambrosij</w:t>
      </w:r>
      <w:proofErr w:type="spellEnd"/>
      <w:r>
        <w:t xml:space="preserve">/ </w:t>
      </w:r>
      <w:proofErr w:type="spellStart"/>
      <w:r>
        <w:t>vnd</w:t>
      </w:r>
      <w:proofErr w:type="spellEnd"/>
      <w:r>
        <w:t xml:space="preserve"> Augustini. </w:t>
      </w:r>
    </w:p>
    <w:p w14:paraId="4E1222A6" w14:textId="77777777" w:rsidR="00977C1F" w:rsidRDefault="00977C1F" w:rsidP="00977C1F">
      <w:pPr>
        <w:pStyle w:val="StandardWeb"/>
      </w:pPr>
      <w:r>
        <w:t xml:space="preserve">Was nun der </w:t>
      </w:r>
      <w:proofErr w:type="spellStart"/>
      <w:r>
        <w:t>Schrifften</w:t>
      </w:r>
      <w:proofErr w:type="spellEnd"/>
      <w:r>
        <w:t xml:space="preserve"> sein/ die das reine Göttliche </w:t>
      </w:r>
      <w:proofErr w:type="spellStart"/>
      <w:r>
        <w:t>wort</w:t>
      </w:r>
      <w:proofErr w:type="spellEnd"/>
      <w:r>
        <w:t xml:space="preserve">/ von der Propheten </w:t>
      </w:r>
      <w:proofErr w:type="spellStart"/>
      <w:r>
        <w:t>vnnd</w:t>
      </w:r>
      <w:proofErr w:type="spellEnd"/>
      <w:r>
        <w:t xml:space="preserve"> Aposteln beschrieben/ recht </w:t>
      </w:r>
      <w:proofErr w:type="spellStart"/>
      <w:r>
        <w:t>erkleret</w:t>
      </w:r>
      <w:proofErr w:type="spellEnd"/>
      <w:r>
        <w:t xml:space="preserve"> </w:t>
      </w:r>
      <w:proofErr w:type="spellStart"/>
      <w:r>
        <w:t>vnnd</w:t>
      </w:r>
      <w:proofErr w:type="spellEnd"/>
      <w:r>
        <w:t xml:space="preserve"> gewiesen Grund </w:t>
      </w:r>
      <w:proofErr w:type="spellStart"/>
      <w:r>
        <w:t>darinne</w:t>
      </w:r>
      <w:proofErr w:type="spellEnd"/>
      <w:r>
        <w:t xml:space="preserve"> haben/ die sollen </w:t>
      </w:r>
      <w:proofErr w:type="spellStart"/>
      <w:r>
        <w:t>inn</w:t>
      </w:r>
      <w:proofErr w:type="spellEnd"/>
      <w:r>
        <w:t xml:space="preserve"> der Kirchen </w:t>
      </w:r>
      <w:proofErr w:type="spellStart"/>
      <w:r>
        <w:t>CHristi</w:t>
      </w:r>
      <w:proofErr w:type="spellEnd"/>
      <w:r>
        <w:t xml:space="preserve"> gelten/ welche aber </w:t>
      </w:r>
      <w:proofErr w:type="spellStart"/>
      <w:r>
        <w:t>inn</w:t>
      </w:r>
      <w:proofErr w:type="spellEnd"/>
      <w:r>
        <w:t xml:space="preserve"> der Heiligen </w:t>
      </w:r>
      <w:proofErr w:type="spellStart"/>
      <w:r>
        <w:t>Schrifft</w:t>
      </w:r>
      <w:proofErr w:type="spellEnd"/>
      <w:r>
        <w:t xml:space="preserve"> nicht begründet </w:t>
      </w:r>
      <w:proofErr w:type="spellStart"/>
      <w:r>
        <w:t>vnd</w:t>
      </w:r>
      <w:proofErr w:type="spellEnd"/>
      <w:r>
        <w:t xml:space="preserve"> nur Menschliche </w:t>
      </w:r>
      <w:proofErr w:type="spellStart"/>
      <w:r>
        <w:t>vnnütze</w:t>
      </w:r>
      <w:proofErr w:type="spellEnd"/>
      <w:r>
        <w:t xml:space="preserve"> </w:t>
      </w:r>
      <w:proofErr w:type="spellStart"/>
      <w:r>
        <w:t>gedancken</w:t>
      </w:r>
      <w:proofErr w:type="spellEnd"/>
      <w:r>
        <w:t xml:space="preserve"> treiben/ oder Gottes Wort Meistern </w:t>
      </w:r>
      <w:proofErr w:type="spellStart"/>
      <w:r>
        <w:t>vnnd</w:t>
      </w:r>
      <w:proofErr w:type="spellEnd"/>
      <w:r>
        <w:t xml:space="preserve"> </w:t>
      </w:r>
      <w:proofErr w:type="spellStart"/>
      <w:r>
        <w:t>vberklügeln</w:t>
      </w:r>
      <w:proofErr w:type="spellEnd"/>
      <w:r>
        <w:t xml:space="preserve"> wollen/ die sollen für ein Anathema/ </w:t>
      </w:r>
      <w:proofErr w:type="spellStart"/>
      <w:r>
        <w:t>vnnd</w:t>
      </w:r>
      <w:proofErr w:type="spellEnd"/>
      <w:r>
        <w:t xml:space="preserve"> Fluch von allen Christen geachtet </w:t>
      </w:r>
      <w:proofErr w:type="spellStart"/>
      <w:r>
        <w:t>vnd</w:t>
      </w:r>
      <w:proofErr w:type="spellEnd"/>
      <w:r>
        <w:t xml:space="preserve"> </w:t>
      </w:r>
      <w:proofErr w:type="spellStart"/>
      <w:r>
        <w:t>gemidden</w:t>
      </w:r>
      <w:proofErr w:type="spellEnd"/>
      <w:r>
        <w:t xml:space="preserve"> werden. Denn Menschen lehre </w:t>
      </w:r>
      <w:proofErr w:type="spellStart"/>
      <w:r>
        <w:t>seind</w:t>
      </w:r>
      <w:proofErr w:type="spellEnd"/>
      <w:r>
        <w:t xml:space="preserve"> ein </w:t>
      </w:r>
      <w:proofErr w:type="spellStart"/>
      <w:r>
        <w:t>vnnützer</w:t>
      </w:r>
      <w:proofErr w:type="spellEnd"/>
      <w:r>
        <w:t xml:space="preserve"> Gottesdienst Matth: 15. </w:t>
      </w:r>
      <w:proofErr w:type="spellStart"/>
      <w:r>
        <w:t>Vnd</w:t>
      </w:r>
      <w:proofErr w:type="spellEnd"/>
      <w:r>
        <w:t xml:space="preserve"> führen </w:t>
      </w:r>
      <w:proofErr w:type="spellStart"/>
      <w:r>
        <w:t>vns</w:t>
      </w:r>
      <w:proofErr w:type="spellEnd"/>
      <w:r>
        <w:t xml:space="preserve"> </w:t>
      </w:r>
      <w:proofErr w:type="spellStart"/>
      <w:r>
        <w:t>jmmer</w:t>
      </w:r>
      <w:proofErr w:type="spellEnd"/>
      <w:r>
        <w:t xml:space="preserve"> weiter von Gott </w:t>
      </w:r>
      <w:proofErr w:type="spellStart"/>
      <w:r>
        <w:t>abe</w:t>
      </w:r>
      <w:proofErr w:type="spellEnd"/>
      <w:r>
        <w:t xml:space="preserve">/ in </w:t>
      </w:r>
      <w:proofErr w:type="spellStart"/>
      <w:r>
        <w:t>Grewliche</w:t>
      </w:r>
      <w:proofErr w:type="spellEnd"/>
      <w:r>
        <w:t xml:space="preserve"> </w:t>
      </w:r>
      <w:proofErr w:type="spellStart"/>
      <w:r>
        <w:t>Abgötterey</w:t>
      </w:r>
      <w:proofErr w:type="spellEnd"/>
      <w:r>
        <w:t xml:space="preserve">/ </w:t>
      </w:r>
      <w:proofErr w:type="spellStart"/>
      <w:r>
        <w:t>lesterung</w:t>
      </w:r>
      <w:proofErr w:type="spellEnd"/>
      <w:r>
        <w:t xml:space="preserve"> der </w:t>
      </w:r>
      <w:proofErr w:type="spellStart"/>
      <w:r>
        <w:t>Warheit</w:t>
      </w:r>
      <w:proofErr w:type="spellEnd"/>
      <w:r>
        <w:t xml:space="preserve"> </w:t>
      </w:r>
      <w:proofErr w:type="spellStart"/>
      <w:r>
        <w:t>vnnd</w:t>
      </w:r>
      <w:proofErr w:type="spellEnd"/>
      <w:r>
        <w:t xml:space="preserve"> </w:t>
      </w:r>
      <w:proofErr w:type="spellStart"/>
      <w:r>
        <w:t>Maiestet</w:t>
      </w:r>
      <w:proofErr w:type="spellEnd"/>
      <w:r>
        <w:t xml:space="preserve"> Gottes/ in Aberglauben/ Finsterniß/ Irrthumb </w:t>
      </w:r>
      <w:proofErr w:type="spellStart"/>
      <w:r>
        <w:t>vnd</w:t>
      </w:r>
      <w:proofErr w:type="spellEnd"/>
      <w:r>
        <w:t xml:space="preserve"> verderben/ alleine Gottes Wort erleuchtet die Augen </w:t>
      </w:r>
      <w:proofErr w:type="spellStart"/>
      <w:r>
        <w:t>vnnd</w:t>
      </w:r>
      <w:proofErr w:type="spellEnd"/>
      <w:r>
        <w:t xml:space="preserve"> macht </w:t>
      </w:r>
      <w:proofErr w:type="spellStart"/>
      <w:r>
        <w:t>vns</w:t>
      </w:r>
      <w:proofErr w:type="spellEnd"/>
      <w:r>
        <w:t xml:space="preserve"> Albern witzig/ Psal: 19. </w:t>
      </w:r>
      <w:proofErr w:type="spellStart"/>
      <w:r>
        <w:t>Vnd</w:t>
      </w:r>
      <w:proofErr w:type="spellEnd"/>
      <w:r>
        <w:t xml:space="preserve"> ist </w:t>
      </w:r>
      <w:proofErr w:type="spellStart"/>
      <w:r>
        <w:t>vnsern</w:t>
      </w:r>
      <w:proofErr w:type="spellEnd"/>
      <w:r>
        <w:t xml:space="preserve"> Füssen ein leuchte die Finsterniß dieser Welt </w:t>
      </w:r>
      <w:proofErr w:type="spellStart"/>
      <w:r>
        <w:t>vnd</w:t>
      </w:r>
      <w:proofErr w:type="spellEnd"/>
      <w:r>
        <w:t xml:space="preserve"> des </w:t>
      </w:r>
      <w:proofErr w:type="spellStart"/>
      <w:r>
        <w:t>Teuffels</w:t>
      </w:r>
      <w:proofErr w:type="spellEnd"/>
      <w:r>
        <w:t xml:space="preserve"> </w:t>
      </w:r>
      <w:proofErr w:type="spellStart"/>
      <w:r>
        <w:t>zuuermeiden</w:t>
      </w:r>
      <w:proofErr w:type="spellEnd"/>
      <w:r>
        <w:t xml:space="preserve">/ </w:t>
      </w:r>
      <w:proofErr w:type="spellStart"/>
      <w:r>
        <w:t>vnnd</w:t>
      </w:r>
      <w:proofErr w:type="spellEnd"/>
      <w:r>
        <w:t xml:space="preserve"> </w:t>
      </w:r>
      <w:proofErr w:type="spellStart"/>
      <w:r>
        <w:t>auff</w:t>
      </w:r>
      <w:proofErr w:type="spellEnd"/>
      <w:r>
        <w:t xml:space="preserve"> rechter Bane stets zu wandeln/ Psal: 119. </w:t>
      </w:r>
    </w:p>
    <w:p w14:paraId="28C81BF0" w14:textId="77777777" w:rsidR="00977C1F" w:rsidRDefault="00977C1F" w:rsidP="00977C1F">
      <w:pPr>
        <w:pStyle w:val="berschrift2"/>
      </w:pPr>
      <w:r>
        <w:t xml:space="preserve">Von der hohen Göttlichen </w:t>
      </w:r>
      <w:proofErr w:type="spellStart"/>
      <w:r>
        <w:t>Maiestat</w:t>
      </w:r>
      <w:proofErr w:type="spellEnd"/>
      <w:r>
        <w:t>.</w:t>
      </w:r>
    </w:p>
    <w:p w14:paraId="1FE493AA" w14:textId="77777777" w:rsidR="00977C1F" w:rsidRDefault="00977C1F" w:rsidP="00977C1F">
      <w:pPr>
        <w:pStyle w:val="StandardWeb"/>
      </w:pPr>
      <w:proofErr w:type="spellStart"/>
      <w:r>
        <w:t>Auß</w:t>
      </w:r>
      <w:proofErr w:type="spellEnd"/>
      <w:r>
        <w:t xml:space="preserve"> diesem heiligen Göttlichen </w:t>
      </w:r>
      <w:proofErr w:type="spellStart"/>
      <w:r>
        <w:t>wort</w:t>
      </w:r>
      <w:proofErr w:type="spellEnd"/>
      <w:r>
        <w:t xml:space="preserve"> haben wir gelernet glauben </w:t>
      </w:r>
      <w:proofErr w:type="spellStart"/>
      <w:r>
        <w:t>vnd</w:t>
      </w:r>
      <w:proofErr w:type="spellEnd"/>
      <w:r>
        <w:t xml:space="preserve"> bekennen das nur ein einiger/ ewiger/ </w:t>
      </w:r>
      <w:proofErr w:type="spellStart"/>
      <w:r>
        <w:t>warer</w:t>
      </w:r>
      <w:proofErr w:type="spellEnd"/>
      <w:r>
        <w:t xml:space="preserve">/ </w:t>
      </w:r>
      <w:proofErr w:type="spellStart"/>
      <w:r>
        <w:t>Almechtiger</w:t>
      </w:r>
      <w:proofErr w:type="spellEnd"/>
      <w:r>
        <w:t xml:space="preserve">/ Gerechter/ </w:t>
      </w:r>
      <w:proofErr w:type="spellStart"/>
      <w:r>
        <w:t>Weyser</w:t>
      </w:r>
      <w:proofErr w:type="spellEnd"/>
      <w:r>
        <w:t xml:space="preserve">/ </w:t>
      </w:r>
      <w:proofErr w:type="spellStart"/>
      <w:r>
        <w:t>Freywilliger</w:t>
      </w:r>
      <w:proofErr w:type="spellEnd"/>
      <w:r>
        <w:t xml:space="preserve">/ Keuscher heiliger Gott/ welcher im Wesen </w:t>
      </w:r>
      <w:proofErr w:type="spellStart"/>
      <w:r>
        <w:t>gantz</w:t>
      </w:r>
      <w:proofErr w:type="spellEnd"/>
      <w:r>
        <w:t xml:space="preserve"> einig/ </w:t>
      </w:r>
      <w:proofErr w:type="spellStart"/>
      <w:r>
        <w:t>vnnd</w:t>
      </w:r>
      <w:proofErr w:type="spellEnd"/>
      <w:r>
        <w:t xml:space="preserve"> aber in Personen </w:t>
      </w:r>
      <w:proofErr w:type="spellStart"/>
      <w:r>
        <w:t>Dreyfaltig</w:t>
      </w:r>
      <w:proofErr w:type="spellEnd"/>
      <w:r>
        <w:t xml:space="preserve">/ nemlich der Vatter/ Son </w:t>
      </w:r>
      <w:proofErr w:type="spellStart"/>
      <w:r>
        <w:t>vnd</w:t>
      </w:r>
      <w:proofErr w:type="spellEnd"/>
      <w:r>
        <w:t xml:space="preserve"> heiliger Geist ist: Wie sich der </w:t>
      </w:r>
      <w:proofErr w:type="spellStart"/>
      <w:r>
        <w:t>güttige</w:t>
      </w:r>
      <w:proofErr w:type="spellEnd"/>
      <w:r>
        <w:t xml:space="preserve"> Gott durch sein Wort </w:t>
      </w:r>
      <w:proofErr w:type="spellStart"/>
      <w:r>
        <w:t>vnnd</w:t>
      </w:r>
      <w:proofErr w:type="spellEnd"/>
      <w:r>
        <w:t xml:space="preserve"> Herrliche </w:t>
      </w:r>
      <w:proofErr w:type="spellStart"/>
      <w:r>
        <w:t>offenbarung</w:t>
      </w:r>
      <w:proofErr w:type="spellEnd"/>
      <w:r>
        <w:t xml:space="preserve"> seiner Kirchen </w:t>
      </w:r>
      <w:proofErr w:type="spellStart"/>
      <w:r>
        <w:t>bekand</w:t>
      </w:r>
      <w:proofErr w:type="spellEnd"/>
      <w:r>
        <w:t xml:space="preserve"> gemachet hat/ das der Vatter von </w:t>
      </w:r>
      <w:proofErr w:type="spellStart"/>
      <w:r>
        <w:t>niemandts</w:t>
      </w:r>
      <w:proofErr w:type="spellEnd"/>
      <w:r>
        <w:t xml:space="preserve"> sein Wesen hat/ sondern von/ durch </w:t>
      </w:r>
      <w:proofErr w:type="spellStart"/>
      <w:r>
        <w:t>vnd</w:t>
      </w:r>
      <w:proofErr w:type="spellEnd"/>
      <w:r>
        <w:t xml:space="preserve"> in sie </w:t>
      </w:r>
      <w:proofErr w:type="spellStart"/>
      <w:r>
        <w:t>selbs</w:t>
      </w:r>
      <w:proofErr w:type="spellEnd"/>
      <w:r>
        <w:t xml:space="preserve"> ist von Ewigkeit zu Ewigkeit. </w:t>
      </w:r>
      <w:proofErr w:type="spellStart"/>
      <w:r>
        <w:t>Vnd</w:t>
      </w:r>
      <w:proofErr w:type="spellEnd"/>
      <w:r>
        <w:t xml:space="preserve"> von Ewigkeit/ das ist </w:t>
      </w:r>
      <w:proofErr w:type="spellStart"/>
      <w:r>
        <w:t>ohn</w:t>
      </w:r>
      <w:proofErr w:type="spellEnd"/>
      <w:r>
        <w:t xml:space="preserve"> </w:t>
      </w:r>
      <w:proofErr w:type="spellStart"/>
      <w:r>
        <w:t>anfang</w:t>
      </w:r>
      <w:proofErr w:type="spellEnd"/>
      <w:r>
        <w:t xml:space="preserve">/ seinen Son von seinem wesen (also das er sein wesentlich Ebenbild </w:t>
      </w:r>
      <w:proofErr w:type="spellStart"/>
      <w:r>
        <w:t>vnnd</w:t>
      </w:r>
      <w:proofErr w:type="spellEnd"/>
      <w:r>
        <w:t xml:space="preserve"> ein einiges wesen mit </w:t>
      </w:r>
      <w:proofErr w:type="spellStart"/>
      <w:r>
        <w:t>jm</w:t>
      </w:r>
      <w:proofErr w:type="spellEnd"/>
      <w:r>
        <w:t xml:space="preserve"> ist) geboren hat/ welcher auch zu </w:t>
      </w:r>
      <w:proofErr w:type="spellStart"/>
      <w:r>
        <w:t>bestimpter</w:t>
      </w:r>
      <w:proofErr w:type="spellEnd"/>
      <w:r>
        <w:t xml:space="preserve"> zeit/ durch des herrlichen Geistes </w:t>
      </w:r>
      <w:proofErr w:type="spellStart"/>
      <w:r>
        <w:t>krafft</w:t>
      </w:r>
      <w:proofErr w:type="spellEnd"/>
      <w:r>
        <w:t xml:space="preserve">/ </w:t>
      </w:r>
      <w:proofErr w:type="spellStart"/>
      <w:r>
        <w:t>warer</w:t>
      </w:r>
      <w:proofErr w:type="spellEnd"/>
      <w:r>
        <w:t xml:space="preserve"> Mensch von der </w:t>
      </w:r>
      <w:proofErr w:type="spellStart"/>
      <w:r>
        <w:t>Jungfrauwen</w:t>
      </w:r>
      <w:proofErr w:type="spellEnd"/>
      <w:r>
        <w:t xml:space="preserve"> Maria (das er </w:t>
      </w:r>
      <w:proofErr w:type="spellStart"/>
      <w:r>
        <w:t>vnser</w:t>
      </w:r>
      <w:proofErr w:type="spellEnd"/>
      <w:r>
        <w:t xml:space="preserve"> JEsus Christus/ das ist/ </w:t>
      </w:r>
      <w:proofErr w:type="spellStart"/>
      <w:r>
        <w:t>vnser</w:t>
      </w:r>
      <w:proofErr w:type="spellEnd"/>
      <w:r>
        <w:t xml:space="preserve"> einiger Heyland </w:t>
      </w:r>
      <w:proofErr w:type="spellStart"/>
      <w:r>
        <w:t>vnd</w:t>
      </w:r>
      <w:proofErr w:type="spellEnd"/>
      <w:r>
        <w:t xml:space="preserve"> hoher Priester würde) geboren ist. </w:t>
      </w:r>
      <w:proofErr w:type="spellStart"/>
      <w:r>
        <w:t>Vnd</w:t>
      </w:r>
      <w:proofErr w:type="spellEnd"/>
      <w:r>
        <w:t xml:space="preserve"> das der heilige Geist Ewiglich/ das ist </w:t>
      </w:r>
      <w:proofErr w:type="spellStart"/>
      <w:r>
        <w:t>ohn</w:t>
      </w:r>
      <w:proofErr w:type="spellEnd"/>
      <w:r>
        <w:t xml:space="preserve"> </w:t>
      </w:r>
      <w:proofErr w:type="spellStart"/>
      <w:r>
        <w:t>anfang</w:t>
      </w:r>
      <w:proofErr w:type="spellEnd"/>
      <w:r>
        <w:t xml:space="preserve"> </w:t>
      </w:r>
      <w:proofErr w:type="spellStart"/>
      <w:r>
        <w:t>vnnd</w:t>
      </w:r>
      <w:proofErr w:type="spellEnd"/>
      <w:r>
        <w:t xml:space="preserve"> Ende vom Vatter </w:t>
      </w:r>
      <w:proofErr w:type="spellStart"/>
      <w:r>
        <w:t>vnd</w:t>
      </w:r>
      <w:proofErr w:type="spellEnd"/>
      <w:r>
        <w:t xml:space="preserve"> Sohn </w:t>
      </w:r>
      <w:proofErr w:type="spellStart"/>
      <w:r>
        <w:t>außgehet</w:t>
      </w:r>
      <w:proofErr w:type="spellEnd"/>
      <w:r>
        <w:t xml:space="preserve"> (ein einig wesen in </w:t>
      </w:r>
      <w:proofErr w:type="spellStart"/>
      <w:r>
        <w:t>jnen</w:t>
      </w:r>
      <w:proofErr w:type="spellEnd"/>
      <w:r>
        <w:t xml:space="preserve"> </w:t>
      </w:r>
      <w:proofErr w:type="spellStart"/>
      <w:r>
        <w:t>vnd</w:t>
      </w:r>
      <w:proofErr w:type="spellEnd"/>
      <w:r>
        <w:t xml:space="preserve"> gleicher </w:t>
      </w:r>
      <w:proofErr w:type="spellStart"/>
      <w:r>
        <w:t>Maiestät</w:t>
      </w:r>
      <w:proofErr w:type="spellEnd"/>
      <w:r>
        <w:t xml:space="preserve"> </w:t>
      </w:r>
      <w:proofErr w:type="spellStart"/>
      <w:r>
        <w:t>vnd</w:t>
      </w:r>
      <w:proofErr w:type="spellEnd"/>
      <w:r>
        <w:t xml:space="preserve"> </w:t>
      </w:r>
      <w:proofErr w:type="spellStart"/>
      <w:r>
        <w:t>Herrliigkeit</w:t>
      </w:r>
      <w:proofErr w:type="spellEnd"/>
      <w:r>
        <w:t xml:space="preserve"> ist/ </w:t>
      </w:r>
      <w:proofErr w:type="spellStart"/>
      <w:r>
        <w:t>vnd</w:t>
      </w:r>
      <w:proofErr w:type="spellEnd"/>
      <w:r>
        <w:t xml:space="preserve"> wird dem Menschen durchs </w:t>
      </w:r>
      <w:proofErr w:type="spellStart"/>
      <w:r>
        <w:t>Euangelium</w:t>
      </w:r>
      <w:proofErr w:type="spellEnd"/>
      <w:r>
        <w:t xml:space="preserve"> Christ gegeben/ das er sie </w:t>
      </w:r>
      <w:proofErr w:type="spellStart"/>
      <w:r>
        <w:t>Widergebere</w:t>
      </w:r>
      <w:proofErr w:type="spellEnd"/>
      <w:r>
        <w:t xml:space="preserve">/ Erleuchte/ Heilige </w:t>
      </w:r>
      <w:proofErr w:type="spellStart"/>
      <w:r>
        <w:t>vnd</w:t>
      </w:r>
      <w:proofErr w:type="spellEnd"/>
      <w:r>
        <w:t xml:space="preserve"> bey Jesu Christo zur ewigen Seligkeit/ im rechten Glauben erhalte. </w:t>
      </w:r>
    </w:p>
    <w:p w14:paraId="1F01B38E" w14:textId="77777777" w:rsidR="00977C1F" w:rsidRDefault="00977C1F" w:rsidP="00977C1F">
      <w:pPr>
        <w:pStyle w:val="berschrift2"/>
      </w:pPr>
      <w:r>
        <w:t>Von der Schöpfung - Von den Engeln.</w:t>
      </w:r>
    </w:p>
    <w:p w14:paraId="1F521D6A" w14:textId="77777777" w:rsidR="00977C1F" w:rsidRDefault="00977C1F" w:rsidP="00977C1F">
      <w:pPr>
        <w:pStyle w:val="StandardWeb"/>
      </w:pPr>
      <w:r>
        <w:t xml:space="preserve">Weiter haben wir </w:t>
      </w:r>
      <w:proofErr w:type="spellStart"/>
      <w:r>
        <w:t>auß</w:t>
      </w:r>
      <w:proofErr w:type="spellEnd"/>
      <w:r>
        <w:t xml:space="preserve"> Gottes Wort gelernt/ glauben </w:t>
      </w:r>
      <w:proofErr w:type="spellStart"/>
      <w:r>
        <w:t>vnd</w:t>
      </w:r>
      <w:proofErr w:type="spellEnd"/>
      <w:r>
        <w:t xml:space="preserve"> bekennen mit </w:t>
      </w:r>
      <w:proofErr w:type="spellStart"/>
      <w:r>
        <w:t>danckbarem</w:t>
      </w:r>
      <w:proofErr w:type="spellEnd"/>
      <w:r>
        <w:t xml:space="preserve"> </w:t>
      </w:r>
      <w:proofErr w:type="spellStart"/>
      <w:r>
        <w:t>Hertzen</w:t>
      </w:r>
      <w:proofErr w:type="spellEnd"/>
      <w:r>
        <w:t xml:space="preserve">/ </w:t>
      </w:r>
      <w:proofErr w:type="spellStart"/>
      <w:r>
        <w:t>dz</w:t>
      </w:r>
      <w:proofErr w:type="spellEnd"/>
      <w:r>
        <w:t xml:space="preserve"> der ewig Vater/ durch seinen Sohn JEsum Christum/ </w:t>
      </w:r>
      <w:proofErr w:type="spellStart"/>
      <w:r>
        <w:t>inn</w:t>
      </w:r>
      <w:proofErr w:type="spellEnd"/>
      <w:r>
        <w:t xml:space="preserve"> </w:t>
      </w:r>
      <w:proofErr w:type="spellStart"/>
      <w:r>
        <w:t>mitwirckung</w:t>
      </w:r>
      <w:proofErr w:type="spellEnd"/>
      <w:r>
        <w:t xml:space="preserve"> des heiligen Geistes/ im </w:t>
      </w:r>
      <w:proofErr w:type="spellStart"/>
      <w:r>
        <w:t>anfang</w:t>
      </w:r>
      <w:proofErr w:type="spellEnd"/>
      <w:r>
        <w:t xml:space="preserve"> alle/ beyde sichtbare/ als Himmel Erde </w:t>
      </w:r>
      <w:proofErr w:type="spellStart"/>
      <w:r>
        <w:t>vnd</w:t>
      </w:r>
      <w:proofErr w:type="spellEnd"/>
      <w:r>
        <w:t xml:space="preserve"> alle was darinnen ist/ Menschen </w:t>
      </w:r>
      <w:proofErr w:type="spellStart"/>
      <w:r>
        <w:t>vnd</w:t>
      </w:r>
      <w:proofErr w:type="spellEnd"/>
      <w:r>
        <w:t xml:space="preserve"> </w:t>
      </w:r>
      <w:proofErr w:type="spellStart"/>
      <w:r>
        <w:t>vnuernünfftige</w:t>
      </w:r>
      <w:proofErr w:type="spellEnd"/>
      <w:r>
        <w:t xml:space="preserve"> Thier/ Baume/ </w:t>
      </w:r>
      <w:proofErr w:type="spellStart"/>
      <w:r>
        <w:t>kreuter</w:t>
      </w:r>
      <w:proofErr w:type="spellEnd"/>
      <w:r>
        <w:t xml:space="preserve">/ Metall/ </w:t>
      </w:r>
      <w:proofErr w:type="spellStart"/>
      <w:r>
        <w:t>vnd</w:t>
      </w:r>
      <w:proofErr w:type="spellEnd"/>
      <w:r>
        <w:t xml:space="preserve"> alles das sichtbar </w:t>
      </w:r>
      <w:proofErr w:type="spellStart"/>
      <w:r>
        <w:t>vnnd</w:t>
      </w:r>
      <w:proofErr w:type="spellEnd"/>
      <w:r>
        <w:t xml:space="preserve"> </w:t>
      </w:r>
      <w:proofErr w:type="spellStart"/>
      <w:r>
        <w:t>Cörperlich</w:t>
      </w:r>
      <w:proofErr w:type="spellEnd"/>
      <w:r>
        <w:t xml:space="preserve"> ist: </w:t>
      </w:r>
      <w:proofErr w:type="spellStart"/>
      <w:r>
        <w:t>Vnd</w:t>
      </w:r>
      <w:proofErr w:type="spellEnd"/>
      <w:r>
        <w:t xml:space="preserve"> auch alle </w:t>
      </w:r>
      <w:proofErr w:type="spellStart"/>
      <w:r>
        <w:t>vnsichtbare</w:t>
      </w:r>
      <w:proofErr w:type="spellEnd"/>
      <w:r>
        <w:t xml:space="preserve"> Creaturen/ Nemlich die Engel </w:t>
      </w:r>
      <w:proofErr w:type="spellStart"/>
      <w:r>
        <w:t>vnnd</w:t>
      </w:r>
      <w:proofErr w:type="spellEnd"/>
      <w:r>
        <w:t xml:space="preserve"> Geister geschaffen hat/ </w:t>
      </w:r>
      <w:proofErr w:type="spellStart"/>
      <w:r>
        <w:t>vnd</w:t>
      </w:r>
      <w:proofErr w:type="spellEnd"/>
      <w:r>
        <w:t xml:space="preserve"> noch </w:t>
      </w:r>
      <w:proofErr w:type="spellStart"/>
      <w:r>
        <w:t>erhelt</w:t>
      </w:r>
      <w:proofErr w:type="spellEnd"/>
      <w:r>
        <w:t xml:space="preserve">/ </w:t>
      </w:r>
      <w:proofErr w:type="spellStart"/>
      <w:r>
        <w:t>vnd</w:t>
      </w:r>
      <w:proofErr w:type="spellEnd"/>
      <w:r>
        <w:t xml:space="preserve"> nach seiner </w:t>
      </w:r>
      <w:proofErr w:type="spellStart"/>
      <w:r>
        <w:t>vnerforschlichen</w:t>
      </w:r>
      <w:proofErr w:type="spellEnd"/>
      <w:r>
        <w:t xml:space="preserve"> </w:t>
      </w:r>
      <w:proofErr w:type="spellStart"/>
      <w:r>
        <w:t>Weißheit</w:t>
      </w:r>
      <w:proofErr w:type="spellEnd"/>
      <w:r>
        <w:t xml:space="preserve"> regieret. Es hat aber Gott alle seine Creaturen heilig </w:t>
      </w:r>
      <w:proofErr w:type="spellStart"/>
      <w:r>
        <w:t>vnd</w:t>
      </w:r>
      <w:proofErr w:type="spellEnd"/>
      <w:r>
        <w:t xml:space="preserve"> gut geschaffen/ </w:t>
      </w:r>
      <w:proofErr w:type="spellStart"/>
      <w:r>
        <w:t>vnd</w:t>
      </w:r>
      <w:proofErr w:type="spellEnd"/>
      <w:r>
        <w:t xml:space="preserve"> sein alle </w:t>
      </w:r>
      <w:proofErr w:type="spellStart"/>
      <w:r>
        <w:t>vnsichtbare</w:t>
      </w:r>
      <w:proofErr w:type="spellEnd"/>
      <w:r>
        <w:t xml:space="preserve"> Creaturen/ Nemlich die Engel/ die </w:t>
      </w:r>
      <w:proofErr w:type="spellStart"/>
      <w:r>
        <w:t>Edlesten</w:t>
      </w:r>
      <w:proofErr w:type="spellEnd"/>
      <w:r>
        <w:t xml:space="preserve"> </w:t>
      </w:r>
      <w:proofErr w:type="spellStart"/>
      <w:r>
        <w:t>vnter</w:t>
      </w:r>
      <w:proofErr w:type="spellEnd"/>
      <w:r>
        <w:t xml:space="preserve"> allen gewesen/ weil sie </w:t>
      </w:r>
      <w:proofErr w:type="spellStart"/>
      <w:r>
        <w:t>ohn</w:t>
      </w:r>
      <w:proofErr w:type="spellEnd"/>
      <w:r>
        <w:t xml:space="preserve"> Leib </w:t>
      </w:r>
      <w:proofErr w:type="spellStart"/>
      <w:r>
        <w:t>vnd</w:t>
      </w:r>
      <w:proofErr w:type="spellEnd"/>
      <w:r>
        <w:t xml:space="preserve"> gar nach dem Bilde Gottes/ </w:t>
      </w:r>
      <w:proofErr w:type="spellStart"/>
      <w:r>
        <w:t>gantz</w:t>
      </w:r>
      <w:proofErr w:type="spellEnd"/>
      <w:r>
        <w:t xml:space="preserve"> klar </w:t>
      </w:r>
      <w:proofErr w:type="spellStart"/>
      <w:r>
        <w:t>vnd</w:t>
      </w:r>
      <w:proofErr w:type="spellEnd"/>
      <w:r>
        <w:t xml:space="preserve"> Herrlich mit allen waren Tugenden gezieret </w:t>
      </w:r>
      <w:proofErr w:type="spellStart"/>
      <w:r>
        <w:t>vnd</w:t>
      </w:r>
      <w:proofErr w:type="spellEnd"/>
      <w:r>
        <w:t xml:space="preserve"> durchleuchtet/ waren geschaffen. </w:t>
      </w:r>
    </w:p>
    <w:p w14:paraId="2C3F2248" w14:textId="77777777" w:rsidR="00977C1F" w:rsidRDefault="00977C1F" w:rsidP="00977C1F">
      <w:pPr>
        <w:pStyle w:val="berschrift2"/>
      </w:pPr>
      <w:r>
        <w:t xml:space="preserve">Von den </w:t>
      </w:r>
      <w:proofErr w:type="spellStart"/>
      <w:r>
        <w:t>Teuffeln</w:t>
      </w:r>
      <w:proofErr w:type="spellEnd"/>
      <w:r>
        <w:t>.</w:t>
      </w:r>
    </w:p>
    <w:p w14:paraId="0D12F588" w14:textId="77777777" w:rsidR="00977C1F" w:rsidRDefault="00977C1F" w:rsidP="00977C1F">
      <w:pPr>
        <w:pStyle w:val="StandardWeb"/>
      </w:pPr>
      <w:r>
        <w:t xml:space="preserve">Dieser </w:t>
      </w:r>
      <w:proofErr w:type="spellStart"/>
      <w:r>
        <w:t>seind</w:t>
      </w:r>
      <w:proofErr w:type="spellEnd"/>
      <w:r>
        <w:t xml:space="preserve"> aber </w:t>
      </w:r>
      <w:proofErr w:type="spellStart"/>
      <w:r>
        <w:t>etlich</w:t>
      </w:r>
      <w:proofErr w:type="spellEnd"/>
      <w:r>
        <w:t xml:space="preserve"> mutwillig von Gott abgefallen/ </w:t>
      </w:r>
      <w:proofErr w:type="spellStart"/>
      <w:r>
        <w:t>vnnd</w:t>
      </w:r>
      <w:proofErr w:type="spellEnd"/>
      <w:r>
        <w:t xml:space="preserve"> zu </w:t>
      </w:r>
      <w:proofErr w:type="spellStart"/>
      <w:r>
        <w:t>Lesterern</w:t>
      </w:r>
      <w:proofErr w:type="spellEnd"/>
      <w:r>
        <w:t xml:space="preserve"> </w:t>
      </w:r>
      <w:proofErr w:type="spellStart"/>
      <w:r>
        <w:t>vnd</w:t>
      </w:r>
      <w:proofErr w:type="spellEnd"/>
      <w:r>
        <w:t xml:space="preserve"> </w:t>
      </w:r>
      <w:proofErr w:type="spellStart"/>
      <w:r>
        <w:t>schendlichen</w:t>
      </w:r>
      <w:proofErr w:type="spellEnd"/>
      <w:r>
        <w:t xml:space="preserve"> Sündern worden/ </w:t>
      </w:r>
      <w:proofErr w:type="spellStart"/>
      <w:r>
        <w:t>darumb</w:t>
      </w:r>
      <w:proofErr w:type="spellEnd"/>
      <w:r>
        <w:t xml:space="preserve"> Gott dieselbigen von seinem </w:t>
      </w:r>
      <w:proofErr w:type="spellStart"/>
      <w:r>
        <w:t>allerheyligsten</w:t>
      </w:r>
      <w:proofErr w:type="spellEnd"/>
      <w:r>
        <w:t xml:space="preserve">/ Gnädigen/ Seligmachenden Angesicht </w:t>
      </w:r>
      <w:proofErr w:type="spellStart"/>
      <w:r>
        <w:t>verstossen</w:t>
      </w:r>
      <w:proofErr w:type="spellEnd"/>
      <w:r>
        <w:t xml:space="preserve"> </w:t>
      </w:r>
      <w:proofErr w:type="spellStart"/>
      <w:r>
        <w:t>vnd</w:t>
      </w:r>
      <w:proofErr w:type="spellEnd"/>
      <w:r>
        <w:t xml:space="preserve"> zum Ewigen verderben </w:t>
      </w:r>
      <w:proofErr w:type="spellStart"/>
      <w:r>
        <w:t>vnd</w:t>
      </w:r>
      <w:proofErr w:type="spellEnd"/>
      <w:r>
        <w:t xml:space="preserve"> Qual </w:t>
      </w:r>
      <w:proofErr w:type="spellStart"/>
      <w:r>
        <w:t>verdampt</w:t>
      </w:r>
      <w:proofErr w:type="spellEnd"/>
      <w:r>
        <w:t xml:space="preserve"> </w:t>
      </w:r>
      <w:proofErr w:type="spellStart"/>
      <w:r>
        <w:t>vnd</w:t>
      </w:r>
      <w:proofErr w:type="spellEnd"/>
      <w:r>
        <w:t xml:space="preserve"> verurtheilt hat/ welche man nu recht Diabolos oder </w:t>
      </w:r>
      <w:proofErr w:type="spellStart"/>
      <w:r>
        <w:t>Teuffel</w:t>
      </w:r>
      <w:proofErr w:type="spellEnd"/>
      <w:r>
        <w:t xml:space="preserve">/ das ist/ </w:t>
      </w:r>
      <w:proofErr w:type="spellStart"/>
      <w:r>
        <w:t>lesterer</w:t>
      </w:r>
      <w:proofErr w:type="spellEnd"/>
      <w:r>
        <w:t xml:space="preserve"> Gottes </w:t>
      </w:r>
      <w:proofErr w:type="spellStart"/>
      <w:r>
        <w:t>heisset</w:t>
      </w:r>
      <w:proofErr w:type="spellEnd"/>
      <w:r>
        <w:t xml:space="preserve">/ denn sie </w:t>
      </w:r>
      <w:proofErr w:type="spellStart"/>
      <w:r>
        <w:t>ohn</w:t>
      </w:r>
      <w:proofErr w:type="spellEnd"/>
      <w:r>
        <w:t xml:space="preserve"> </w:t>
      </w:r>
      <w:proofErr w:type="spellStart"/>
      <w:r>
        <w:t>vnterlaß</w:t>
      </w:r>
      <w:proofErr w:type="spellEnd"/>
      <w:r>
        <w:t xml:space="preserve"> Gott/ sein Wort </w:t>
      </w:r>
      <w:proofErr w:type="spellStart"/>
      <w:r>
        <w:t>vnd</w:t>
      </w:r>
      <w:proofErr w:type="spellEnd"/>
      <w:r>
        <w:t xml:space="preserve"> </w:t>
      </w:r>
      <w:proofErr w:type="spellStart"/>
      <w:r>
        <w:t>Wercke</w:t>
      </w:r>
      <w:proofErr w:type="spellEnd"/>
      <w:r>
        <w:t xml:space="preserve"> </w:t>
      </w:r>
      <w:proofErr w:type="spellStart"/>
      <w:r>
        <w:t>lestern</w:t>
      </w:r>
      <w:proofErr w:type="spellEnd"/>
      <w:r>
        <w:t xml:space="preserve">/ </w:t>
      </w:r>
      <w:proofErr w:type="spellStart"/>
      <w:r>
        <w:t>vnd</w:t>
      </w:r>
      <w:proofErr w:type="spellEnd"/>
      <w:r>
        <w:t xml:space="preserve"> der Kirchen </w:t>
      </w:r>
      <w:proofErr w:type="spellStart"/>
      <w:r>
        <w:t>Jhesu</w:t>
      </w:r>
      <w:proofErr w:type="spellEnd"/>
      <w:r>
        <w:t xml:space="preserve"> Christi </w:t>
      </w:r>
      <w:proofErr w:type="spellStart"/>
      <w:r>
        <w:t>vnuersönliche</w:t>
      </w:r>
      <w:proofErr w:type="spellEnd"/>
      <w:r>
        <w:t xml:space="preserve"> Feinde sein. </w:t>
      </w:r>
    </w:p>
    <w:p w14:paraId="2B621FED" w14:textId="77777777" w:rsidR="00977C1F" w:rsidRDefault="00977C1F" w:rsidP="00977C1F">
      <w:pPr>
        <w:pStyle w:val="berschrift2"/>
      </w:pPr>
      <w:r>
        <w:t>Von guten Engeln.</w:t>
      </w:r>
    </w:p>
    <w:p w14:paraId="6E6F7F71" w14:textId="77777777" w:rsidR="00977C1F" w:rsidRDefault="00977C1F" w:rsidP="00977C1F">
      <w:pPr>
        <w:pStyle w:val="StandardWeb"/>
      </w:pPr>
      <w:r>
        <w:t xml:space="preserve">Etliche aber </w:t>
      </w:r>
      <w:proofErr w:type="spellStart"/>
      <w:r>
        <w:t>vnd</w:t>
      </w:r>
      <w:proofErr w:type="spellEnd"/>
      <w:r>
        <w:t xml:space="preserve"> zwar ein </w:t>
      </w:r>
      <w:proofErr w:type="spellStart"/>
      <w:r>
        <w:t>vnendliche</w:t>
      </w:r>
      <w:proofErr w:type="spellEnd"/>
      <w:r>
        <w:t xml:space="preserve"> Heerschar der Engel </w:t>
      </w:r>
      <w:proofErr w:type="spellStart"/>
      <w:r>
        <w:t>seind</w:t>
      </w:r>
      <w:proofErr w:type="spellEnd"/>
      <w:r>
        <w:t xml:space="preserve"> durch Gottes </w:t>
      </w:r>
      <w:proofErr w:type="spellStart"/>
      <w:r>
        <w:t>gnade</w:t>
      </w:r>
      <w:proofErr w:type="spellEnd"/>
      <w:r>
        <w:t xml:space="preserve"> in dem </w:t>
      </w:r>
      <w:proofErr w:type="spellStart"/>
      <w:r>
        <w:t>anfenglichen</w:t>
      </w:r>
      <w:proofErr w:type="spellEnd"/>
      <w:r>
        <w:t xml:space="preserve"> gehorsam/ da zu sie Gott geschaffen </w:t>
      </w:r>
      <w:proofErr w:type="spellStart"/>
      <w:r>
        <w:t>vnd</w:t>
      </w:r>
      <w:proofErr w:type="spellEnd"/>
      <w:r>
        <w:t xml:space="preserve"> verordnet hat/ blieben/ dieselbigen dienen Gott </w:t>
      </w:r>
      <w:proofErr w:type="spellStart"/>
      <w:r>
        <w:t>vnd</w:t>
      </w:r>
      <w:proofErr w:type="spellEnd"/>
      <w:r>
        <w:t xml:space="preserve"> Preisen </w:t>
      </w:r>
      <w:proofErr w:type="spellStart"/>
      <w:r>
        <w:t>jn</w:t>
      </w:r>
      <w:proofErr w:type="spellEnd"/>
      <w:r>
        <w:t xml:space="preserve"> in </w:t>
      </w:r>
      <w:proofErr w:type="spellStart"/>
      <w:r>
        <w:t>volkomner</w:t>
      </w:r>
      <w:proofErr w:type="spellEnd"/>
      <w:r>
        <w:t xml:space="preserve"> </w:t>
      </w:r>
      <w:proofErr w:type="spellStart"/>
      <w:r>
        <w:t>heiligkeit</w:t>
      </w:r>
      <w:proofErr w:type="spellEnd"/>
      <w:r>
        <w:t xml:space="preserve"> </w:t>
      </w:r>
      <w:proofErr w:type="spellStart"/>
      <w:r>
        <w:t>jmmer</w:t>
      </w:r>
      <w:proofErr w:type="spellEnd"/>
      <w:r>
        <w:t xml:space="preserve"> </w:t>
      </w:r>
      <w:proofErr w:type="spellStart"/>
      <w:r>
        <w:t>vnd</w:t>
      </w:r>
      <w:proofErr w:type="spellEnd"/>
      <w:r>
        <w:t xml:space="preserve"> Ewiglich/ </w:t>
      </w:r>
      <w:proofErr w:type="spellStart"/>
      <w:r>
        <w:t>vnd</w:t>
      </w:r>
      <w:proofErr w:type="spellEnd"/>
      <w:r>
        <w:t xml:space="preserve"> werden auch als Legaten </w:t>
      </w:r>
      <w:proofErr w:type="spellStart"/>
      <w:r>
        <w:t>außgesand</w:t>
      </w:r>
      <w:proofErr w:type="spellEnd"/>
      <w:r>
        <w:t xml:space="preserve"> der Kirchen Christi </w:t>
      </w:r>
      <w:proofErr w:type="spellStart"/>
      <w:r>
        <w:t>vnd</w:t>
      </w:r>
      <w:proofErr w:type="spellEnd"/>
      <w:r>
        <w:t xml:space="preserve"> einem jeglichen derselbigen </w:t>
      </w:r>
      <w:proofErr w:type="spellStart"/>
      <w:r>
        <w:t>Gliedmaß</w:t>
      </w:r>
      <w:proofErr w:type="spellEnd"/>
      <w:r>
        <w:t xml:space="preserve"> zu dienen. </w:t>
      </w:r>
    </w:p>
    <w:p w14:paraId="467902AB" w14:textId="77777777" w:rsidR="00977C1F" w:rsidRDefault="00977C1F" w:rsidP="00977C1F">
      <w:pPr>
        <w:pStyle w:val="berschrift2"/>
      </w:pPr>
      <w:r>
        <w:t>Von Menschen vor dem fall.</w:t>
      </w:r>
    </w:p>
    <w:p w14:paraId="2B683443" w14:textId="77777777" w:rsidR="00977C1F" w:rsidRDefault="00977C1F" w:rsidP="00977C1F">
      <w:pPr>
        <w:pStyle w:val="StandardWeb"/>
      </w:pPr>
      <w:r>
        <w:t xml:space="preserve">Den Menschen Adam hat Gott </w:t>
      </w:r>
      <w:proofErr w:type="spellStart"/>
      <w:r>
        <w:t>auß</w:t>
      </w:r>
      <w:proofErr w:type="spellEnd"/>
      <w:r>
        <w:t xml:space="preserve"> einem Erdenkloß gemacht/ </w:t>
      </w:r>
      <w:proofErr w:type="spellStart"/>
      <w:r>
        <w:t>souiel</w:t>
      </w:r>
      <w:proofErr w:type="spellEnd"/>
      <w:r>
        <w:t xml:space="preserve"> den leib antrifft/ </w:t>
      </w:r>
      <w:proofErr w:type="spellStart"/>
      <w:r>
        <w:t>vnd</w:t>
      </w:r>
      <w:proofErr w:type="spellEnd"/>
      <w:r>
        <w:t xml:space="preserve"> </w:t>
      </w:r>
      <w:proofErr w:type="spellStart"/>
      <w:r>
        <w:t>auß</w:t>
      </w:r>
      <w:proofErr w:type="spellEnd"/>
      <w:r>
        <w:t xml:space="preserve"> seiner Rieben einer hat er </w:t>
      </w:r>
      <w:proofErr w:type="spellStart"/>
      <w:r>
        <w:t>Euam</w:t>
      </w:r>
      <w:proofErr w:type="spellEnd"/>
      <w:r>
        <w:t xml:space="preserve"> sein Weib </w:t>
      </w:r>
      <w:proofErr w:type="spellStart"/>
      <w:r>
        <w:t>gebawet</w:t>
      </w:r>
      <w:proofErr w:type="spellEnd"/>
      <w:r>
        <w:t xml:space="preserve">/ </w:t>
      </w:r>
      <w:proofErr w:type="spellStart"/>
      <w:r>
        <w:t>jnen</w:t>
      </w:r>
      <w:proofErr w:type="spellEnd"/>
      <w:r>
        <w:t xml:space="preserve"> aber ein </w:t>
      </w:r>
      <w:proofErr w:type="spellStart"/>
      <w:r>
        <w:t>vernünfftige</w:t>
      </w:r>
      <w:proofErr w:type="spellEnd"/>
      <w:r>
        <w:t xml:space="preserve"> </w:t>
      </w:r>
      <w:proofErr w:type="spellStart"/>
      <w:r>
        <w:t>vnstreffliche</w:t>
      </w:r>
      <w:proofErr w:type="spellEnd"/>
      <w:r>
        <w:t xml:space="preserve"> Seel nach seinem Bilde/ das ist/ </w:t>
      </w:r>
      <w:proofErr w:type="spellStart"/>
      <w:r>
        <w:t>durchglentzet</w:t>
      </w:r>
      <w:proofErr w:type="spellEnd"/>
      <w:r>
        <w:t xml:space="preserve"> mit dem </w:t>
      </w:r>
      <w:proofErr w:type="spellStart"/>
      <w:r>
        <w:t>Liechte</w:t>
      </w:r>
      <w:proofErr w:type="spellEnd"/>
      <w:r>
        <w:t xml:space="preserve"> der Gerechtigkeit </w:t>
      </w:r>
      <w:proofErr w:type="spellStart"/>
      <w:r>
        <w:t>vnd</w:t>
      </w:r>
      <w:proofErr w:type="spellEnd"/>
      <w:r>
        <w:t xml:space="preserve"> Heiligkeit Gottes geschaffen </w:t>
      </w:r>
      <w:proofErr w:type="spellStart"/>
      <w:r>
        <w:t>vnd</w:t>
      </w:r>
      <w:proofErr w:type="spellEnd"/>
      <w:r>
        <w:t xml:space="preserve"> eingeblasen. Ist also der Mensch </w:t>
      </w:r>
      <w:proofErr w:type="spellStart"/>
      <w:r>
        <w:t>beyd</w:t>
      </w:r>
      <w:proofErr w:type="spellEnd"/>
      <w:r>
        <w:t xml:space="preserve"> an Leib </w:t>
      </w:r>
      <w:proofErr w:type="spellStart"/>
      <w:r>
        <w:t>vnd</w:t>
      </w:r>
      <w:proofErr w:type="spellEnd"/>
      <w:r>
        <w:t xml:space="preserve"> Seel/ ein herrliche/ heilige/ gerechte gute Creatur Gottes/ </w:t>
      </w:r>
      <w:proofErr w:type="spellStart"/>
      <w:r>
        <w:t>vnd</w:t>
      </w:r>
      <w:proofErr w:type="spellEnd"/>
      <w:r>
        <w:t xml:space="preserve"> </w:t>
      </w:r>
      <w:proofErr w:type="spellStart"/>
      <w:r>
        <w:t>anfenglich</w:t>
      </w:r>
      <w:proofErr w:type="spellEnd"/>
      <w:r>
        <w:t xml:space="preserve"> an </w:t>
      </w:r>
      <w:proofErr w:type="spellStart"/>
      <w:r>
        <w:t>jm</w:t>
      </w:r>
      <w:proofErr w:type="spellEnd"/>
      <w:r>
        <w:t xml:space="preserve"> nichts böses/ Sündlich </w:t>
      </w:r>
      <w:proofErr w:type="spellStart"/>
      <w:r>
        <w:t>vnd</w:t>
      </w:r>
      <w:proofErr w:type="spellEnd"/>
      <w:r>
        <w:t xml:space="preserve"> </w:t>
      </w:r>
      <w:proofErr w:type="spellStart"/>
      <w:r>
        <w:t>Tödlichs</w:t>
      </w:r>
      <w:proofErr w:type="spellEnd"/>
      <w:r>
        <w:t xml:space="preserve"> gewesen. </w:t>
      </w:r>
      <w:proofErr w:type="spellStart"/>
      <w:r>
        <w:t>Vnd</w:t>
      </w:r>
      <w:proofErr w:type="spellEnd"/>
      <w:r>
        <w:t xml:space="preserve"> hat </w:t>
      </w:r>
      <w:proofErr w:type="spellStart"/>
      <w:r>
        <w:t>jhnen</w:t>
      </w:r>
      <w:proofErr w:type="spellEnd"/>
      <w:r>
        <w:t xml:space="preserve"> Gott das </w:t>
      </w:r>
      <w:proofErr w:type="spellStart"/>
      <w:r>
        <w:t>Paradiß</w:t>
      </w:r>
      <w:proofErr w:type="spellEnd"/>
      <w:r>
        <w:t xml:space="preserve"> </w:t>
      </w:r>
      <w:proofErr w:type="spellStart"/>
      <w:r>
        <w:t>eingethan</w:t>
      </w:r>
      <w:proofErr w:type="spellEnd"/>
      <w:r>
        <w:t xml:space="preserve"> </w:t>
      </w:r>
      <w:proofErr w:type="spellStart"/>
      <w:r>
        <w:t>vnd</w:t>
      </w:r>
      <w:proofErr w:type="spellEnd"/>
      <w:r>
        <w:t xml:space="preserve"> ein leicht Gebot geben/ nach welchem sie ihren gehorsam gegen Gott beweisen </w:t>
      </w:r>
      <w:proofErr w:type="spellStart"/>
      <w:r>
        <w:t>solten</w:t>
      </w:r>
      <w:proofErr w:type="spellEnd"/>
      <w:r>
        <w:t xml:space="preserve">. </w:t>
      </w:r>
      <w:proofErr w:type="spellStart"/>
      <w:r>
        <w:t>Vnd</w:t>
      </w:r>
      <w:proofErr w:type="spellEnd"/>
      <w:r>
        <w:t xml:space="preserve"> so sie das gethan hatten/ </w:t>
      </w:r>
      <w:proofErr w:type="spellStart"/>
      <w:r>
        <w:t>vnd</w:t>
      </w:r>
      <w:proofErr w:type="spellEnd"/>
      <w:r>
        <w:t xml:space="preserve"> so in der </w:t>
      </w:r>
      <w:proofErr w:type="spellStart"/>
      <w:r>
        <w:t>vnschuld</w:t>
      </w:r>
      <w:proofErr w:type="spellEnd"/>
      <w:r>
        <w:t xml:space="preserve"> blieben </w:t>
      </w:r>
      <w:proofErr w:type="spellStart"/>
      <w:r>
        <w:t>weren</w:t>
      </w:r>
      <w:proofErr w:type="spellEnd"/>
      <w:r>
        <w:t xml:space="preserve">/ </w:t>
      </w:r>
      <w:proofErr w:type="spellStart"/>
      <w:r>
        <w:t>weren</w:t>
      </w:r>
      <w:proofErr w:type="spellEnd"/>
      <w:r>
        <w:t xml:space="preserve"> sie </w:t>
      </w:r>
      <w:proofErr w:type="spellStart"/>
      <w:r>
        <w:t>ohn</w:t>
      </w:r>
      <w:proofErr w:type="spellEnd"/>
      <w:r>
        <w:t xml:space="preserve"> allen </w:t>
      </w:r>
      <w:proofErr w:type="spellStart"/>
      <w:r>
        <w:t>schmertzen</w:t>
      </w:r>
      <w:proofErr w:type="spellEnd"/>
      <w:r>
        <w:t xml:space="preserve"> Sorge/ Angst/ Tod/ in </w:t>
      </w:r>
      <w:proofErr w:type="spellStart"/>
      <w:r>
        <w:t>stettigen</w:t>
      </w:r>
      <w:proofErr w:type="spellEnd"/>
      <w:r>
        <w:t xml:space="preserve"> </w:t>
      </w:r>
      <w:proofErr w:type="spellStart"/>
      <w:r>
        <w:t>frewden</w:t>
      </w:r>
      <w:proofErr w:type="spellEnd"/>
      <w:r>
        <w:t xml:space="preserve"> blieben </w:t>
      </w:r>
      <w:proofErr w:type="spellStart"/>
      <w:r>
        <w:t>vnd</w:t>
      </w:r>
      <w:proofErr w:type="spellEnd"/>
      <w:r>
        <w:t xml:space="preserve"> nach der </w:t>
      </w:r>
      <w:proofErr w:type="spellStart"/>
      <w:r>
        <w:t>vollendnuß</w:t>
      </w:r>
      <w:proofErr w:type="spellEnd"/>
      <w:r>
        <w:t xml:space="preserve"> des Natürlichen </w:t>
      </w:r>
      <w:proofErr w:type="spellStart"/>
      <w:r>
        <w:t>lebens</w:t>
      </w:r>
      <w:proofErr w:type="spellEnd"/>
      <w:r>
        <w:t xml:space="preserve">/ in das </w:t>
      </w:r>
      <w:proofErr w:type="spellStart"/>
      <w:r>
        <w:t>Himlische</w:t>
      </w:r>
      <w:proofErr w:type="spellEnd"/>
      <w:r>
        <w:t xml:space="preserve"> Englische leben/ </w:t>
      </w:r>
      <w:proofErr w:type="spellStart"/>
      <w:r>
        <w:t>ohn</w:t>
      </w:r>
      <w:proofErr w:type="spellEnd"/>
      <w:r>
        <w:t xml:space="preserve"> allen </w:t>
      </w:r>
      <w:proofErr w:type="spellStart"/>
      <w:r>
        <w:t>schmertzen</w:t>
      </w:r>
      <w:proofErr w:type="spellEnd"/>
      <w:r>
        <w:t xml:space="preserve">/ versetzet worden. </w:t>
      </w:r>
    </w:p>
    <w:p w14:paraId="57A9B585" w14:textId="77777777" w:rsidR="00977C1F" w:rsidRDefault="00977C1F" w:rsidP="00977C1F">
      <w:pPr>
        <w:pStyle w:val="berschrift2"/>
      </w:pPr>
      <w:r>
        <w:t>Vom Ehestande.</w:t>
      </w:r>
    </w:p>
    <w:p w14:paraId="24A59E96" w14:textId="77777777" w:rsidR="00977C1F" w:rsidRDefault="00977C1F" w:rsidP="00977C1F">
      <w:pPr>
        <w:pStyle w:val="StandardWeb"/>
      </w:pPr>
      <w:r>
        <w:t xml:space="preserve">Im selbigen </w:t>
      </w:r>
      <w:proofErr w:type="spellStart"/>
      <w:r>
        <w:t>Paradiß</w:t>
      </w:r>
      <w:proofErr w:type="spellEnd"/>
      <w:r>
        <w:t xml:space="preserve"> hat sie Gott zur heiligen Ehe zusammen geben/ </w:t>
      </w:r>
      <w:proofErr w:type="spellStart"/>
      <w:r>
        <w:t>vnd</w:t>
      </w:r>
      <w:proofErr w:type="spellEnd"/>
      <w:r>
        <w:t xml:space="preserve"> also das Menschliche </w:t>
      </w:r>
      <w:proofErr w:type="spellStart"/>
      <w:r>
        <w:t>geschlecht</w:t>
      </w:r>
      <w:proofErr w:type="spellEnd"/>
      <w:r>
        <w:t xml:space="preserve"> zu </w:t>
      </w:r>
      <w:proofErr w:type="spellStart"/>
      <w:r>
        <w:t>Pflantzen</w:t>
      </w:r>
      <w:proofErr w:type="spellEnd"/>
      <w:r>
        <w:t xml:space="preserve"> </w:t>
      </w:r>
      <w:proofErr w:type="spellStart"/>
      <w:r>
        <w:t>vnd</w:t>
      </w:r>
      <w:proofErr w:type="spellEnd"/>
      <w:r>
        <w:t xml:space="preserve"> zu erhalten </w:t>
      </w:r>
      <w:proofErr w:type="spellStart"/>
      <w:r>
        <w:t>verordenet</w:t>
      </w:r>
      <w:proofErr w:type="spellEnd"/>
      <w:r>
        <w:t xml:space="preserve">. </w:t>
      </w:r>
      <w:proofErr w:type="spellStart"/>
      <w:r>
        <w:t>Darauß</w:t>
      </w:r>
      <w:proofErr w:type="spellEnd"/>
      <w:r>
        <w:t xml:space="preserve"> dann zusehen wie heilig </w:t>
      </w:r>
      <w:proofErr w:type="spellStart"/>
      <w:r>
        <w:t>vnnd</w:t>
      </w:r>
      <w:proofErr w:type="spellEnd"/>
      <w:r>
        <w:t xml:space="preserve"> gut dieser </w:t>
      </w:r>
      <w:proofErr w:type="spellStart"/>
      <w:r>
        <w:t>orden</w:t>
      </w:r>
      <w:proofErr w:type="spellEnd"/>
      <w:r>
        <w:t xml:space="preserve"> ist/ also/ das er </w:t>
      </w:r>
      <w:proofErr w:type="spellStart"/>
      <w:r>
        <w:t>billich</w:t>
      </w:r>
      <w:proofErr w:type="spellEnd"/>
      <w:r>
        <w:t xml:space="preserve"> allen Stenden/ </w:t>
      </w:r>
      <w:proofErr w:type="spellStart"/>
      <w:r>
        <w:t>beryde</w:t>
      </w:r>
      <w:proofErr w:type="spellEnd"/>
      <w:r>
        <w:t xml:space="preserve"> Priestern </w:t>
      </w:r>
      <w:proofErr w:type="spellStart"/>
      <w:r>
        <w:t>vnnd</w:t>
      </w:r>
      <w:proofErr w:type="spellEnd"/>
      <w:r>
        <w:t xml:space="preserve"> andern Menschen </w:t>
      </w:r>
      <w:proofErr w:type="spellStart"/>
      <w:r>
        <w:t>sol</w:t>
      </w:r>
      <w:proofErr w:type="spellEnd"/>
      <w:r>
        <w:t xml:space="preserve"> frey </w:t>
      </w:r>
      <w:proofErr w:type="spellStart"/>
      <w:r>
        <w:t>vnd</w:t>
      </w:r>
      <w:proofErr w:type="spellEnd"/>
      <w:r>
        <w:t xml:space="preserve"> </w:t>
      </w:r>
      <w:proofErr w:type="spellStart"/>
      <w:r>
        <w:t>erleubt</w:t>
      </w:r>
      <w:proofErr w:type="spellEnd"/>
      <w:r>
        <w:t xml:space="preserve"> sein/ weil </w:t>
      </w:r>
      <w:proofErr w:type="spellStart"/>
      <w:r>
        <w:t>niemandts</w:t>
      </w:r>
      <w:proofErr w:type="spellEnd"/>
      <w:r>
        <w:t xml:space="preserve"> dadurch entheiliget sondern </w:t>
      </w:r>
      <w:proofErr w:type="spellStart"/>
      <w:r>
        <w:t>jederman</w:t>
      </w:r>
      <w:proofErr w:type="spellEnd"/>
      <w:r>
        <w:t xml:space="preserve"> seinen Glauben zu Gott </w:t>
      </w:r>
      <w:proofErr w:type="spellStart"/>
      <w:r>
        <w:t>vnnd</w:t>
      </w:r>
      <w:proofErr w:type="spellEnd"/>
      <w:r>
        <w:t xml:space="preserve"> liebe gegen dem </w:t>
      </w:r>
      <w:proofErr w:type="spellStart"/>
      <w:r>
        <w:t>Nechsten</w:t>
      </w:r>
      <w:proofErr w:type="spellEnd"/>
      <w:r>
        <w:t xml:space="preserve"> </w:t>
      </w:r>
      <w:proofErr w:type="spellStart"/>
      <w:r>
        <w:t>auffs</w:t>
      </w:r>
      <w:proofErr w:type="spellEnd"/>
      <w:r>
        <w:t xml:space="preserve"> aller </w:t>
      </w:r>
      <w:proofErr w:type="spellStart"/>
      <w:r>
        <w:t>feineste</w:t>
      </w:r>
      <w:proofErr w:type="spellEnd"/>
      <w:r>
        <w:t xml:space="preserve"> </w:t>
      </w:r>
      <w:proofErr w:type="spellStart"/>
      <w:r>
        <w:t>darinn</w:t>
      </w:r>
      <w:proofErr w:type="spellEnd"/>
      <w:r>
        <w:t xml:space="preserve"> bewiesen </w:t>
      </w:r>
      <w:proofErr w:type="spellStart"/>
      <w:r>
        <w:t>kan</w:t>
      </w:r>
      <w:proofErr w:type="spellEnd"/>
      <w:r>
        <w:t xml:space="preserve">. </w:t>
      </w:r>
    </w:p>
    <w:p w14:paraId="00C1B038" w14:textId="77777777" w:rsidR="00977C1F" w:rsidRDefault="00977C1F" w:rsidP="00977C1F">
      <w:pPr>
        <w:pStyle w:val="berschrift2"/>
      </w:pPr>
      <w:r>
        <w:t xml:space="preserve">Von </w:t>
      </w:r>
      <w:proofErr w:type="spellStart"/>
      <w:r>
        <w:t>vrsach</w:t>
      </w:r>
      <w:proofErr w:type="spellEnd"/>
      <w:r>
        <w:t xml:space="preserve"> der Sünde.</w:t>
      </w:r>
    </w:p>
    <w:p w14:paraId="21921203" w14:textId="77777777" w:rsidR="00977C1F" w:rsidRDefault="00977C1F" w:rsidP="00977C1F">
      <w:pPr>
        <w:pStyle w:val="StandardWeb"/>
      </w:pPr>
      <w:r>
        <w:t xml:space="preserve">Weil nu Gott alles Heilig/ Rein </w:t>
      </w:r>
      <w:proofErr w:type="spellStart"/>
      <w:r>
        <w:t>vnd</w:t>
      </w:r>
      <w:proofErr w:type="spellEnd"/>
      <w:r>
        <w:t xml:space="preserve"> nichts böses oder Sündliches geschaffen hatte/ so folget </w:t>
      </w:r>
      <w:proofErr w:type="spellStart"/>
      <w:r>
        <w:t>darauß</w:t>
      </w:r>
      <w:proofErr w:type="spellEnd"/>
      <w:r>
        <w:t xml:space="preserve">/ das Gott nicht ein </w:t>
      </w:r>
      <w:proofErr w:type="spellStart"/>
      <w:r>
        <w:t>vrsach</w:t>
      </w:r>
      <w:proofErr w:type="spellEnd"/>
      <w:r>
        <w:t xml:space="preserve"> der Sünden </w:t>
      </w:r>
      <w:proofErr w:type="spellStart"/>
      <w:r>
        <w:t>vnd</w:t>
      </w:r>
      <w:proofErr w:type="spellEnd"/>
      <w:r>
        <w:t xml:space="preserve"> des Todes ist/ sondern der </w:t>
      </w:r>
      <w:proofErr w:type="spellStart"/>
      <w:r>
        <w:t>Teuffel</w:t>
      </w:r>
      <w:proofErr w:type="spellEnd"/>
      <w:r>
        <w:t xml:space="preserve"> ist frey Mutwillig abgefallen </w:t>
      </w:r>
      <w:proofErr w:type="spellStart"/>
      <w:r>
        <w:t>vnnd</w:t>
      </w:r>
      <w:proofErr w:type="spellEnd"/>
      <w:r>
        <w:t xml:space="preserve"> </w:t>
      </w:r>
      <w:proofErr w:type="spellStart"/>
      <w:r>
        <w:t>meineydig</w:t>
      </w:r>
      <w:proofErr w:type="spellEnd"/>
      <w:r>
        <w:t xml:space="preserve"> worden/ Johan. 8. </w:t>
      </w:r>
    </w:p>
    <w:p w14:paraId="7BC9C35F" w14:textId="77777777" w:rsidR="00977C1F" w:rsidRDefault="00977C1F" w:rsidP="00977C1F">
      <w:pPr>
        <w:pStyle w:val="berschrift2"/>
      </w:pPr>
      <w:r>
        <w:t xml:space="preserve">Von fall Adam </w:t>
      </w:r>
      <w:proofErr w:type="spellStart"/>
      <w:r>
        <w:t>vnd</w:t>
      </w:r>
      <w:proofErr w:type="spellEnd"/>
      <w:r>
        <w:t xml:space="preserve"> der Erbsünde.</w:t>
      </w:r>
    </w:p>
    <w:p w14:paraId="06590764" w14:textId="77777777" w:rsidR="00977C1F" w:rsidRDefault="00977C1F" w:rsidP="00977C1F">
      <w:pPr>
        <w:pStyle w:val="StandardWeb"/>
      </w:pPr>
      <w:proofErr w:type="spellStart"/>
      <w:r>
        <w:t>Vnd</w:t>
      </w:r>
      <w:proofErr w:type="spellEnd"/>
      <w:r>
        <w:t xml:space="preserve"> nachdem er </w:t>
      </w:r>
      <w:proofErr w:type="spellStart"/>
      <w:r>
        <w:t>verdampt</w:t>
      </w:r>
      <w:proofErr w:type="spellEnd"/>
      <w:r>
        <w:t xml:space="preserve">/ hat er auch den Menschen </w:t>
      </w:r>
      <w:proofErr w:type="spellStart"/>
      <w:r>
        <w:t>jhre</w:t>
      </w:r>
      <w:proofErr w:type="spellEnd"/>
      <w:r>
        <w:t xml:space="preserve"> </w:t>
      </w:r>
      <w:proofErr w:type="spellStart"/>
      <w:r>
        <w:t>Seeligkeit</w:t>
      </w:r>
      <w:proofErr w:type="spellEnd"/>
      <w:r>
        <w:t xml:space="preserve"> vergönnet/ </w:t>
      </w:r>
      <w:proofErr w:type="spellStart"/>
      <w:r>
        <w:t>vnd</w:t>
      </w:r>
      <w:proofErr w:type="spellEnd"/>
      <w:r>
        <w:t xml:space="preserve"> sie durch grosse </w:t>
      </w:r>
      <w:proofErr w:type="spellStart"/>
      <w:r>
        <w:t>list</w:t>
      </w:r>
      <w:proofErr w:type="spellEnd"/>
      <w:r>
        <w:t xml:space="preserve"> </w:t>
      </w:r>
      <w:proofErr w:type="spellStart"/>
      <w:r>
        <w:t>verfüret</w:t>
      </w:r>
      <w:proofErr w:type="spellEnd"/>
      <w:r>
        <w:t xml:space="preserve"> das sie Gottes </w:t>
      </w:r>
      <w:proofErr w:type="spellStart"/>
      <w:r>
        <w:t>wort</w:t>
      </w:r>
      <w:proofErr w:type="spellEnd"/>
      <w:r>
        <w:t xml:space="preserve"> </w:t>
      </w:r>
      <w:proofErr w:type="spellStart"/>
      <w:r>
        <w:t>veracht</w:t>
      </w:r>
      <w:proofErr w:type="spellEnd"/>
      <w:r>
        <w:t xml:space="preserve">/ </w:t>
      </w:r>
      <w:proofErr w:type="spellStart"/>
      <w:r>
        <w:t>vnnd</w:t>
      </w:r>
      <w:proofErr w:type="spellEnd"/>
      <w:r>
        <w:t xml:space="preserve"> Meistern wöllen/ </w:t>
      </w:r>
      <w:proofErr w:type="spellStart"/>
      <w:r>
        <w:t>vnnd</w:t>
      </w:r>
      <w:proofErr w:type="spellEnd"/>
      <w:r>
        <w:t xml:space="preserve"> also sein Gebot </w:t>
      </w:r>
      <w:proofErr w:type="spellStart"/>
      <w:r>
        <w:t>vbertretten</w:t>
      </w:r>
      <w:proofErr w:type="spellEnd"/>
      <w:r>
        <w:t xml:space="preserve"> haben/ </w:t>
      </w:r>
      <w:proofErr w:type="spellStart"/>
      <w:r>
        <w:t>darauff</w:t>
      </w:r>
      <w:proofErr w:type="spellEnd"/>
      <w:r>
        <w:t xml:space="preserve"> zur straffe gefolget/ das sie </w:t>
      </w:r>
      <w:proofErr w:type="spellStart"/>
      <w:r>
        <w:t>vol</w:t>
      </w:r>
      <w:proofErr w:type="spellEnd"/>
      <w:r>
        <w:t xml:space="preserve"> böser </w:t>
      </w:r>
      <w:proofErr w:type="spellStart"/>
      <w:r>
        <w:t>lust</w:t>
      </w:r>
      <w:proofErr w:type="spellEnd"/>
      <w:r>
        <w:t xml:space="preserve"> </w:t>
      </w:r>
      <w:proofErr w:type="spellStart"/>
      <w:r>
        <w:t>vnd</w:t>
      </w:r>
      <w:proofErr w:type="spellEnd"/>
      <w:r>
        <w:t xml:space="preserve"> </w:t>
      </w:r>
      <w:proofErr w:type="spellStart"/>
      <w:r>
        <w:t>sünden</w:t>
      </w:r>
      <w:proofErr w:type="spellEnd"/>
      <w:r>
        <w:t xml:space="preserve"> worden sein/ So ist nu der </w:t>
      </w:r>
      <w:proofErr w:type="spellStart"/>
      <w:r>
        <w:t>Teuffel</w:t>
      </w:r>
      <w:proofErr w:type="spellEnd"/>
      <w:r>
        <w:t xml:space="preserve"> ein </w:t>
      </w:r>
      <w:proofErr w:type="spellStart"/>
      <w:r>
        <w:t>Hauptvrsach</w:t>
      </w:r>
      <w:proofErr w:type="spellEnd"/>
      <w:r>
        <w:t xml:space="preserve"> der Sünden/ </w:t>
      </w:r>
      <w:proofErr w:type="spellStart"/>
      <w:r>
        <w:t>vnd</w:t>
      </w:r>
      <w:proofErr w:type="spellEnd"/>
      <w:r>
        <w:t xml:space="preserve"> darnach des Menschen </w:t>
      </w:r>
      <w:proofErr w:type="spellStart"/>
      <w:r>
        <w:t>freyer</w:t>
      </w:r>
      <w:proofErr w:type="spellEnd"/>
      <w:r>
        <w:t xml:space="preserve"> </w:t>
      </w:r>
      <w:proofErr w:type="spellStart"/>
      <w:r>
        <w:t>wille</w:t>
      </w:r>
      <w:proofErr w:type="spellEnd"/>
      <w:r>
        <w:t xml:space="preserve"> der dem </w:t>
      </w:r>
      <w:proofErr w:type="spellStart"/>
      <w:r>
        <w:t>Teuffel</w:t>
      </w:r>
      <w:proofErr w:type="spellEnd"/>
      <w:r>
        <w:t xml:space="preserve"> zugefallen Gottes gebot verlassen hat. </w:t>
      </w:r>
    </w:p>
    <w:p w14:paraId="207D4A8B" w14:textId="77777777" w:rsidR="00977C1F" w:rsidRDefault="00977C1F" w:rsidP="00977C1F">
      <w:pPr>
        <w:pStyle w:val="StandardWeb"/>
      </w:pPr>
      <w:r>
        <w:t xml:space="preserve">Durch diesen Erbärmlichen fall hat der </w:t>
      </w:r>
      <w:proofErr w:type="spellStart"/>
      <w:r>
        <w:t>Mensche</w:t>
      </w:r>
      <w:proofErr w:type="spellEnd"/>
      <w:r>
        <w:t xml:space="preserve"> das Bild Gottes das in </w:t>
      </w:r>
      <w:proofErr w:type="spellStart"/>
      <w:r>
        <w:t>jm</w:t>
      </w:r>
      <w:proofErr w:type="spellEnd"/>
      <w:r>
        <w:t xml:space="preserve"> geschaffen war/ das ist/ </w:t>
      </w:r>
      <w:proofErr w:type="spellStart"/>
      <w:r>
        <w:t>ware</w:t>
      </w:r>
      <w:proofErr w:type="spellEnd"/>
      <w:r>
        <w:t xml:space="preserve"> Gerechtigkeit </w:t>
      </w:r>
      <w:proofErr w:type="spellStart"/>
      <w:r>
        <w:t>vnd</w:t>
      </w:r>
      <w:proofErr w:type="spellEnd"/>
      <w:r>
        <w:t xml:space="preserve"> </w:t>
      </w:r>
      <w:proofErr w:type="spellStart"/>
      <w:r>
        <w:t>Heyligkeit</w:t>
      </w:r>
      <w:proofErr w:type="spellEnd"/>
      <w:r>
        <w:t xml:space="preserve"> </w:t>
      </w:r>
      <w:proofErr w:type="spellStart"/>
      <w:r>
        <w:t>verlorn</w:t>
      </w:r>
      <w:proofErr w:type="spellEnd"/>
      <w:r>
        <w:t xml:space="preserve">/ </w:t>
      </w:r>
      <w:proofErr w:type="spellStart"/>
      <w:r>
        <w:t>vnnd</w:t>
      </w:r>
      <w:proofErr w:type="spellEnd"/>
      <w:r>
        <w:t xml:space="preserve"> ist </w:t>
      </w:r>
      <w:proofErr w:type="spellStart"/>
      <w:r>
        <w:t>vol</w:t>
      </w:r>
      <w:proofErr w:type="spellEnd"/>
      <w:r>
        <w:t xml:space="preserve"> böser </w:t>
      </w:r>
      <w:proofErr w:type="spellStart"/>
      <w:r>
        <w:t>lüste</w:t>
      </w:r>
      <w:proofErr w:type="spellEnd"/>
      <w:r>
        <w:t xml:space="preserve"> </w:t>
      </w:r>
      <w:proofErr w:type="spellStart"/>
      <w:r>
        <w:t>vnd</w:t>
      </w:r>
      <w:proofErr w:type="spellEnd"/>
      <w:r>
        <w:t xml:space="preserve"> </w:t>
      </w:r>
      <w:proofErr w:type="spellStart"/>
      <w:r>
        <w:t>verdamlicher</w:t>
      </w:r>
      <w:proofErr w:type="spellEnd"/>
      <w:r>
        <w:t xml:space="preserve"> Sünden </w:t>
      </w:r>
      <w:proofErr w:type="spellStart"/>
      <w:r>
        <w:t>vnd</w:t>
      </w:r>
      <w:proofErr w:type="spellEnd"/>
      <w:r>
        <w:t xml:space="preserve"> durch Gottes gerechtes </w:t>
      </w:r>
      <w:proofErr w:type="spellStart"/>
      <w:r>
        <w:t>gericht</w:t>
      </w:r>
      <w:proofErr w:type="spellEnd"/>
      <w:r>
        <w:t xml:space="preserve"> des Tods </w:t>
      </w:r>
      <w:proofErr w:type="spellStart"/>
      <w:r>
        <w:t>vnd</w:t>
      </w:r>
      <w:proofErr w:type="spellEnd"/>
      <w:r>
        <w:t xml:space="preserve"> der Hellen schuldig worden/ </w:t>
      </w:r>
      <w:proofErr w:type="spellStart"/>
      <w:r>
        <w:t>vnd</w:t>
      </w:r>
      <w:proofErr w:type="spellEnd"/>
      <w:r>
        <w:t xml:space="preserve"> wie er war/ so wurden auch alle seine </w:t>
      </w:r>
      <w:proofErr w:type="spellStart"/>
      <w:r>
        <w:t>nachkomen</w:t>
      </w:r>
      <w:proofErr w:type="spellEnd"/>
      <w:r>
        <w:t xml:space="preserve">/ welche Natürlich von </w:t>
      </w:r>
      <w:proofErr w:type="spellStart"/>
      <w:r>
        <w:t>jhm</w:t>
      </w:r>
      <w:proofErr w:type="spellEnd"/>
      <w:r>
        <w:t xml:space="preserve"> </w:t>
      </w:r>
      <w:proofErr w:type="spellStart"/>
      <w:r>
        <w:t>vnnd</w:t>
      </w:r>
      <w:proofErr w:type="spellEnd"/>
      <w:r>
        <w:t xml:space="preserve"> seinem Geschlechte geboren sein/ Alle/ sage ich/ die von Mann </w:t>
      </w:r>
      <w:proofErr w:type="spellStart"/>
      <w:r>
        <w:t>vnd</w:t>
      </w:r>
      <w:proofErr w:type="spellEnd"/>
      <w:r>
        <w:t xml:space="preserve"> Weibe geboren/ die </w:t>
      </w:r>
      <w:proofErr w:type="spellStart"/>
      <w:r>
        <w:t>seind</w:t>
      </w:r>
      <w:proofErr w:type="spellEnd"/>
      <w:r>
        <w:t xml:space="preserve"> in Sünden empfangen </w:t>
      </w:r>
      <w:proofErr w:type="spellStart"/>
      <w:r>
        <w:t>vnd</w:t>
      </w:r>
      <w:proofErr w:type="spellEnd"/>
      <w:r>
        <w:t xml:space="preserve"> geboren </w:t>
      </w:r>
      <w:proofErr w:type="spellStart"/>
      <w:r>
        <w:t>vnd</w:t>
      </w:r>
      <w:proofErr w:type="spellEnd"/>
      <w:r>
        <w:t xml:space="preserve"> also in der Natürlichen </w:t>
      </w:r>
      <w:proofErr w:type="spellStart"/>
      <w:r>
        <w:t>empfengniß</w:t>
      </w:r>
      <w:proofErr w:type="spellEnd"/>
      <w:r>
        <w:t xml:space="preserve"> </w:t>
      </w:r>
      <w:proofErr w:type="spellStart"/>
      <w:r>
        <w:t>vnd</w:t>
      </w:r>
      <w:proofErr w:type="spellEnd"/>
      <w:r>
        <w:t xml:space="preserve"> </w:t>
      </w:r>
      <w:proofErr w:type="spellStart"/>
      <w:r>
        <w:t>geburt</w:t>
      </w:r>
      <w:proofErr w:type="spellEnd"/>
      <w:r>
        <w:t xml:space="preserve"> Kinder des Zorns </w:t>
      </w:r>
      <w:proofErr w:type="spellStart"/>
      <w:r>
        <w:t>vnd</w:t>
      </w:r>
      <w:proofErr w:type="spellEnd"/>
      <w:r>
        <w:t xml:space="preserve"> Fluchs Gottes/ des Todts </w:t>
      </w:r>
      <w:proofErr w:type="spellStart"/>
      <w:r>
        <w:t>vnnd</w:t>
      </w:r>
      <w:proofErr w:type="spellEnd"/>
      <w:r>
        <w:t xml:space="preserve"> der Hellen </w:t>
      </w:r>
      <w:proofErr w:type="spellStart"/>
      <w:r>
        <w:t>wirdig</w:t>
      </w:r>
      <w:proofErr w:type="spellEnd"/>
      <w:r>
        <w:t xml:space="preserve"> wurden/ auch des Teufels </w:t>
      </w:r>
      <w:proofErr w:type="spellStart"/>
      <w:r>
        <w:t>gewalt</w:t>
      </w:r>
      <w:proofErr w:type="spellEnd"/>
      <w:r>
        <w:t xml:space="preserve"> </w:t>
      </w:r>
      <w:proofErr w:type="spellStart"/>
      <w:r>
        <w:t>vnterworffen</w:t>
      </w:r>
      <w:proofErr w:type="spellEnd"/>
      <w:r>
        <w:t xml:space="preserve">/ der sie im </w:t>
      </w:r>
      <w:proofErr w:type="spellStart"/>
      <w:r>
        <w:t>vnglauben</w:t>
      </w:r>
      <w:proofErr w:type="spellEnd"/>
      <w:r>
        <w:t xml:space="preserve"> </w:t>
      </w:r>
      <w:proofErr w:type="spellStart"/>
      <w:r>
        <w:t>helt</w:t>
      </w:r>
      <w:proofErr w:type="spellEnd"/>
      <w:r>
        <w:t xml:space="preserve"> </w:t>
      </w:r>
      <w:proofErr w:type="spellStart"/>
      <w:r>
        <w:t>vnd</w:t>
      </w:r>
      <w:proofErr w:type="spellEnd"/>
      <w:r>
        <w:t xml:space="preserve"> </w:t>
      </w:r>
      <w:proofErr w:type="spellStart"/>
      <w:r>
        <w:t>auß</w:t>
      </w:r>
      <w:proofErr w:type="spellEnd"/>
      <w:r>
        <w:t xml:space="preserve"> einer </w:t>
      </w:r>
      <w:proofErr w:type="spellStart"/>
      <w:r>
        <w:t>vntugend</w:t>
      </w:r>
      <w:proofErr w:type="spellEnd"/>
      <w:r>
        <w:t xml:space="preserve"> zu der andern seines </w:t>
      </w:r>
      <w:proofErr w:type="spellStart"/>
      <w:r>
        <w:t>gefallens</w:t>
      </w:r>
      <w:proofErr w:type="spellEnd"/>
      <w:r>
        <w:t xml:space="preserve"> treibet. </w:t>
      </w:r>
    </w:p>
    <w:p w14:paraId="01A1675A" w14:textId="77777777" w:rsidR="00977C1F" w:rsidRDefault="00977C1F" w:rsidP="00977C1F">
      <w:pPr>
        <w:pStyle w:val="berschrift2"/>
      </w:pPr>
      <w:r>
        <w:t xml:space="preserve">Von freyen willen - das ist/ von den </w:t>
      </w:r>
      <w:proofErr w:type="spellStart"/>
      <w:r>
        <w:t>Krefften</w:t>
      </w:r>
      <w:proofErr w:type="spellEnd"/>
      <w:r>
        <w:t xml:space="preserve"> des </w:t>
      </w:r>
      <w:proofErr w:type="spellStart"/>
      <w:r>
        <w:t>Menschens</w:t>
      </w:r>
      <w:proofErr w:type="spellEnd"/>
      <w:r>
        <w:t xml:space="preserve"> nach dem fall.</w:t>
      </w:r>
    </w:p>
    <w:p w14:paraId="2806ABA8" w14:textId="77777777" w:rsidR="00977C1F" w:rsidRDefault="00977C1F" w:rsidP="00977C1F">
      <w:pPr>
        <w:pStyle w:val="StandardWeb"/>
      </w:pPr>
      <w:r>
        <w:t xml:space="preserve">Ist derhalben kein </w:t>
      </w:r>
      <w:proofErr w:type="spellStart"/>
      <w:r>
        <w:t>freyer</w:t>
      </w:r>
      <w:proofErr w:type="spellEnd"/>
      <w:r>
        <w:t xml:space="preserve"> </w:t>
      </w:r>
      <w:proofErr w:type="spellStart"/>
      <w:r>
        <w:t>wille</w:t>
      </w:r>
      <w:proofErr w:type="spellEnd"/>
      <w:r>
        <w:t xml:space="preserve"> zum guten in </w:t>
      </w:r>
      <w:proofErr w:type="spellStart"/>
      <w:r>
        <w:t>jhnen</w:t>
      </w:r>
      <w:proofErr w:type="spellEnd"/>
      <w:r>
        <w:t xml:space="preserve"> </w:t>
      </w:r>
      <w:proofErr w:type="spellStart"/>
      <w:r>
        <w:t>vberblieben</w:t>
      </w:r>
      <w:proofErr w:type="spellEnd"/>
      <w:r>
        <w:t xml:space="preserve">/ </w:t>
      </w:r>
      <w:proofErr w:type="spellStart"/>
      <w:r>
        <w:t>ohn</w:t>
      </w:r>
      <w:proofErr w:type="spellEnd"/>
      <w:r>
        <w:t xml:space="preserve"> das die </w:t>
      </w:r>
      <w:proofErr w:type="spellStart"/>
      <w:r>
        <w:t>vernunfft</w:t>
      </w:r>
      <w:proofErr w:type="spellEnd"/>
      <w:r>
        <w:t xml:space="preserve"> durch Gottes </w:t>
      </w:r>
      <w:proofErr w:type="spellStart"/>
      <w:r>
        <w:t>gnade</w:t>
      </w:r>
      <w:proofErr w:type="spellEnd"/>
      <w:r>
        <w:t xml:space="preserve"> </w:t>
      </w:r>
      <w:proofErr w:type="spellStart"/>
      <w:r>
        <w:t>souiel</w:t>
      </w:r>
      <w:proofErr w:type="spellEnd"/>
      <w:r>
        <w:t xml:space="preserve"> behalten/ das sie </w:t>
      </w:r>
      <w:proofErr w:type="spellStart"/>
      <w:r>
        <w:t>eusserliche</w:t>
      </w:r>
      <w:proofErr w:type="spellEnd"/>
      <w:r>
        <w:t xml:space="preserve"> Zucht und </w:t>
      </w:r>
      <w:proofErr w:type="spellStart"/>
      <w:r>
        <w:t>Erbarkeit</w:t>
      </w:r>
      <w:proofErr w:type="spellEnd"/>
      <w:r>
        <w:t xml:space="preserve"> erkennen/ </w:t>
      </w:r>
      <w:proofErr w:type="spellStart"/>
      <w:r>
        <w:t>vnd</w:t>
      </w:r>
      <w:proofErr w:type="spellEnd"/>
      <w:r>
        <w:t xml:space="preserve"> einer </w:t>
      </w:r>
      <w:proofErr w:type="spellStart"/>
      <w:r>
        <w:t>massen</w:t>
      </w:r>
      <w:proofErr w:type="spellEnd"/>
      <w:r>
        <w:t xml:space="preserve"> halten </w:t>
      </w:r>
      <w:proofErr w:type="spellStart"/>
      <w:r>
        <w:t>kan</w:t>
      </w:r>
      <w:proofErr w:type="spellEnd"/>
      <w:r>
        <w:t xml:space="preserve"> </w:t>
      </w:r>
      <w:proofErr w:type="spellStart"/>
      <w:r>
        <w:t>darinn</w:t>
      </w:r>
      <w:proofErr w:type="spellEnd"/>
      <w:r>
        <w:t xml:space="preserve"> sie dannoch auch sehr schwach </w:t>
      </w:r>
      <w:proofErr w:type="spellStart"/>
      <w:r>
        <w:t>vnd</w:t>
      </w:r>
      <w:proofErr w:type="spellEnd"/>
      <w:r>
        <w:t xml:space="preserve"> </w:t>
      </w:r>
      <w:proofErr w:type="spellStart"/>
      <w:r>
        <w:t>vnbestendig</w:t>
      </w:r>
      <w:proofErr w:type="spellEnd"/>
      <w:r>
        <w:t xml:space="preserve"> ist/ </w:t>
      </w:r>
      <w:proofErr w:type="spellStart"/>
      <w:r>
        <w:t>vnnd</w:t>
      </w:r>
      <w:proofErr w:type="spellEnd"/>
      <w:r>
        <w:t xml:space="preserve"> </w:t>
      </w:r>
      <w:proofErr w:type="spellStart"/>
      <w:r>
        <w:t>offtmals</w:t>
      </w:r>
      <w:proofErr w:type="spellEnd"/>
      <w:r>
        <w:t xml:space="preserve"> gröblich </w:t>
      </w:r>
      <w:proofErr w:type="spellStart"/>
      <w:r>
        <w:t>feylet</w:t>
      </w:r>
      <w:proofErr w:type="spellEnd"/>
      <w:r>
        <w:t xml:space="preserve"> </w:t>
      </w:r>
      <w:proofErr w:type="spellStart"/>
      <w:r>
        <w:t>vnd</w:t>
      </w:r>
      <w:proofErr w:type="spellEnd"/>
      <w:r>
        <w:t xml:space="preserve"> </w:t>
      </w:r>
      <w:proofErr w:type="spellStart"/>
      <w:r>
        <w:t>felt</w:t>
      </w:r>
      <w:proofErr w:type="spellEnd"/>
      <w:r>
        <w:t xml:space="preserve">. </w:t>
      </w:r>
      <w:proofErr w:type="spellStart"/>
      <w:r>
        <w:t>Vnd</w:t>
      </w:r>
      <w:proofErr w:type="spellEnd"/>
      <w:r>
        <w:t xml:space="preserve"> wenn diese </w:t>
      </w:r>
      <w:proofErr w:type="spellStart"/>
      <w:r>
        <w:t>eusserliche</w:t>
      </w:r>
      <w:proofErr w:type="spellEnd"/>
      <w:r>
        <w:t xml:space="preserve"> </w:t>
      </w:r>
      <w:proofErr w:type="spellStart"/>
      <w:r>
        <w:t>zucht</w:t>
      </w:r>
      <w:proofErr w:type="spellEnd"/>
      <w:r>
        <w:t xml:space="preserve"> auch am aller besten scheinet/ ist sie dennoch mit gar </w:t>
      </w:r>
      <w:proofErr w:type="spellStart"/>
      <w:r>
        <w:t>zuuiel</w:t>
      </w:r>
      <w:proofErr w:type="spellEnd"/>
      <w:r>
        <w:t xml:space="preserve"> </w:t>
      </w:r>
      <w:proofErr w:type="spellStart"/>
      <w:r>
        <w:t>sünden</w:t>
      </w:r>
      <w:proofErr w:type="spellEnd"/>
      <w:r>
        <w:t xml:space="preserve"> befleckt </w:t>
      </w:r>
      <w:proofErr w:type="spellStart"/>
      <w:r>
        <w:t>vnd</w:t>
      </w:r>
      <w:proofErr w:type="spellEnd"/>
      <w:r>
        <w:t xml:space="preserve"> durch Hoffart </w:t>
      </w:r>
      <w:proofErr w:type="spellStart"/>
      <w:r>
        <w:t>vnnd</w:t>
      </w:r>
      <w:proofErr w:type="spellEnd"/>
      <w:r>
        <w:t xml:space="preserve"> den </w:t>
      </w:r>
      <w:proofErr w:type="spellStart"/>
      <w:r>
        <w:t>vnglauben</w:t>
      </w:r>
      <w:proofErr w:type="spellEnd"/>
      <w:r>
        <w:t xml:space="preserve"> </w:t>
      </w:r>
      <w:proofErr w:type="spellStart"/>
      <w:r>
        <w:t>gantz</w:t>
      </w:r>
      <w:proofErr w:type="spellEnd"/>
      <w:r>
        <w:t xml:space="preserve"> </w:t>
      </w:r>
      <w:proofErr w:type="spellStart"/>
      <w:r>
        <w:t>verdamlich</w:t>
      </w:r>
      <w:proofErr w:type="spellEnd"/>
      <w:r>
        <w:t xml:space="preserve"> für Gott/ auch in den Glauben </w:t>
      </w:r>
      <w:proofErr w:type="spellStart"/>
      <w:r>
        <w:t>kan</w:t>
      </w:r>
      <w:proofErr w:type="spellEnd"/>
      <w:r>
        <w:t xml:space="preserve"> sie keinen Ruhm für Gott haben/ Sondern muß weichen </w:t>
      </w:r>
      <w:proofErr w:type="spellStart"/>
      <w:r>
        <w:t>vnnd</w:t>
      </w:r>
      <w:proofErr w:type="spellEnd"/>
      <w:r>
        <w:t xml:space="preserve"> den Menschen </w:t>
      </w:r>
      <w:proofErr w:type="spellStart"/>
      <w:r>
        <w:t>auß</w:t>
      </w:r>
      <w:proofErr w:type="spellEnd"/>
      <w:r>
        <w:t xml:space="preserve"> </w:t>
      </w:r>
      <w:proofErr w:type="spellStart"/>
      <w:r>
        <w:t>genaden</w:t>
      </w:r>
      <w:proofErr w:type="spellEnd"/>
      <w:r>
        <w:t xml:space="preserve"> </w:t>
      </w:r>
      <w:proofErr w:type="spellStart"/>
      <w:r>
        <w:t>vnnd</w:t>
      </w:r>
      <w:proofErr w:type="spellEnd"/>
      <w:r>
        <w:t xml:space="preserve"> allein </w:t>
      </w:r>
      <w:proofErr w:type="spellStart"/>
      <w:r>
        <w:t>vmb</w:t>
      </w:r>
      <w:proofErr w:type="spellEnd"/>
      <w:r>
        <w:t xml:space="preserve"> </w:t>
      </w:r>
      <w:proofErr w:type="spellStart"/>
      <w:r>
        <w:t>CHristi</w:t>
      </w:r>
      <w:proofErr w:type="spellEnd"/>
      <w:r>
        <w:t xml:space="preserve"> willen </w:t>
      </w:r>
      <w:proofErr w:type="spellStart"/>
      <w:r>
        <w:t>durchc</w:t>
      </w:r>
      <w:proofErr w:type="spellEnd"/>
      <w:r>
        <w:t xml:space="preserve"> den Glauben Gott gefallen lassen/ </w:t>
      </w:r>
      <w:proofErr w:type="spellStart"/>
      <w:r>
        <w:t>vnnd</w:t>
      </w:r>
      <w:proofErr w:type="spellEnd"/>
      <w:r>
        <w:t xml:space="preserve"> also wird dieselbige </w:t>
      </w:r>
      <w:proofErr w:type="spellStart"/>
      <w:r>
        <w:t>ernewerte</w:t>
      </w:r>
      <w:proofErr w:type="spellEnd"/>
      <w:r>
        <w:t xml:space="preserve"> Zucht oder </w:t>
      </w:r>
      <w:proofErr w:type="spellStart"/>
      <w:r>
        <w:t>Erbarkeit</w:t>
      </w:r>
      <w:proofErr w:type="spellEnd"/>
      <w:r>
        <w:t xml:space="preserve"> alsdann auch Gott </w:t>
      </w:r>
      <w:proofErr w:type="spellStart"/>
      <w:r>
        <w:t>angenem</w:t>
      </w:r>
      <w:proofErr w:type="spellEnd"/>
      <w:r>
        <w:t xml:space="preserve"> </w:t>
      </w:r>
      <w:proofErr w:type="spellStart"/>
      <w:r>
        <w:t>auß</w:t>
      </w:r>
      <w:proofErr w:type="spellEnd"/>
      <w:r>
        <w:t xml:space="preserve"> Gnaden </w:t>
      </w:r>
      <w:proofErr w:type="spellStart"/>
      <w:r>
        <w:t>vmb</w:t>
      </w:r>
      <w:proofErr w:type="spellEnd"/>
      <w:r>
        <w:t xml:space="preserve"> </w:t>
      </w:r>
      <w:proofErr w:type="spellStart"/>
      <w:r>
        <w:t>CHristi</w:t>
      </w:r>
      <w:proofErr w:type="spellEnd"/>
      <w:r>
        <w:t xml:space="preserve"> willen. Denn allein CHristus der ewig Son Gottes hat Adam </w:t>
      </w:r>
      <w:proofErr w:type="spellStart"/>
      <w:r>
        <w:t>vnd</w:t>
      </w:r>
      <w:proofErr w:type="spellEnd"/>
      <w:r>
        <w:t xml:space="preserve"> </w:t>
      </w:r>
      <w:proofErr w:type="spellStart"/>
      <w:r>
        <w:t>Euam</w:t>
      </w:r>
      <w:proofErr w:type="spellEnd"/>
      <w:r>
        <w:t xml:space="preserve"> getröstet/ </w:t>
      </w:r>
      <w:proofErr w:type="spellStart"/>
      <w:r>
        <w:t>vnnd</w:t>
      </w:r>
      <w:proofErr w:type="spellEnd"/>
      <w:r>
        <w:t xml:space="preserve"> wie es Gott von Ewigkeit her beschlossen/ hat er </w:t>
      </w:r>
      <w:proofErr w:type="spellStart"/>
      <w:r>
        <w:t>jhnen</w:t>
      </w:r>
      <w:proofErr w:type="spellEnd"/>
      <w:r>
        <w:t xml:space="preserve"> verheissen/ das er </w:t>
      </w:r>
      <w:proofErr w:type="spellStart"/>
      <w:r>
        <w:t>warer</w:t>
      </w:r>
      <w:proofErr w:type="spellEnd"/>
      <w:r>
        <w:t xml:space="preserve"> </w:t>
      </w:r>
      <w:proofErr w:type="spellStart"/>
      <w:r>
        <w:t>Mensche</w:t>
      </w:r>
      <w:proofErr w:type="spellEnd"/>
      <w:r>
        <w:t xml:space="preserve"> werden </w:t>
      </w:r>
      <w:proofErr w:type="spellStart"/>
      <w:r>
        <w:t>vnd</w:t>
      </w:r>
      <w:proofErr w:type="spellEnd"/>
      <w:r>
        <w:t xml:space="preserve"> sie </w:t>
      </w:r>
      <w:proofErr w:type="spellStart"/>
      <w:r>
        <w:t>vons</w:t>
      </w:r>
      <w:proofErr w:type="spellEnd"/>
      <w:r>
        <w:t xml:space="preserve"> </w:t>
      </w:r>
      <w:proofErr w:type="spellStart"/>
      <w:r>
        <w:t>Teuffels</w:t>
      </w:r>
      <w:proofErr w:type="spellEnd"/>
      <w:r>
        <w:t xml:space="preserve"> </w:t>
      </w:r>
      <w:proofErr w:type="spellStart"/>
      <w:r>
        <w:t>gewalt</w:t>
      </w:r>
      <w:proofErr w:type="spellEnd"/>
      <w:r>
        <w:t xml:space="preserve"> erretten/ mit Gott </w:t>
      </w:r>
      <w:proofErr w:type="spellStart"/>
      <w:r>
        <w:t>versönen</w:t>
      </w:r>
      <w:proofErr w:type="spellEnd"/>
      <w:r>
        <w:t xml:space="preserve"> </w:t>
      </w:r>
      <w:proofErr w:type="spellStart"/>
      <w:r>
        <w:t>vnd</w:t>
      </w:r>
      <w:proofErr w:type="spellEnd"/>
      <w:r>
        <w:t xml:space="preserve"> Ewiglich Seelig machen </w:t>
      </w:r>
      <w:proofErr w:type="spellStart"/>
      <w:r>
        <w:t>wolte</w:t>
      </w:r>
      <w:proofErr w:type="spellEnd"/>
      <w:r>
        <w:t xml:space="preserve">. </w:t>
      </w:r>
    </w:p>
    <w:p w14:paraId="22F41C35" w14:textId="77777777" w:rsidR="00977C1F" w:rsidRDefault="00977C1F" w:rsidP="00977C1F">
      <w:pPr>
        <w:pStyle w:val="berschrift2"/>
      </w:pPr>
      <w:r>
        <w:t>Von Gesetz Gottes,</w:t>
      </w:r>
    </w:p>
    <w:p w14:paraId="09EAE9DF" w14:textId="77777777" w:rsidR="00977C1F" w:rsidRDefault="00977C1F" w:rsidP="00977C1F">
      <w:pPr>
        <w:pStyle w:val="StandardWeb"/>
      </w:pPr>
      <w:r>
        <w:t xml:space="preserve">Das aber die Menschen in </w:t>
      </w:r>
      <w:proofErr w:type="spellStart"/>
      <w:r>
        <w:t>eusserlicher</w:t>
      </w:r>
      <w:proofErr w:type="spellEnd"/>
      <w:r>
        <w:t xml:space="preserve"> Zucht gehalten werden/ </w:t>
      </w:r>
      <w:proofErr w:type="spellStart"/>
      <w:r>
        <w:t>vnd</w:t>
      </w:r>
      <w:proofErr w:type="spellEnd"/>
      <w:r>
        <w:t xml:space="preserve"> auch </w:t>
      </w:r>
      <w:proofErr w:type="spellStart"/>
      <w:r>
        <w:t>jr</w:t>
      </w:r>
      <w:proofErr w:type="spellEnd"/>
      <w:r>
        <w:t xml:space="preserve"> </w:t>
      </w:r>
      <w:proofErr w:type="spellStart"/>
      <w:r>
        <w:t>auffgeerbte</w:t>
      </w:r>
      <w:proofErr w:type="spellEnd"/>
      <w:r>
        <w:t xml:space="preserve"> </w:t>
      </w:r>
      <w:proofErr w:type="spellStart"/>
      <w:r>
        <w:t>vnd</w:t>
      </w:r>
      <w:proofErr w:type="spellEnd"/>
      <w:r>
        <w:t xml:space="preserve"> begangene Sünde </w:t>
      </w:r>
      <w:proofErr w:type="spellStart"/>
      <w:r>
        <w:t>vnd</w:t>
      </w:r>
      <w:proofErr w:type="spellEnd"/>
      <w:r>
        <w:t xml:space="preserve"> damit verdienten Zorn Gottes/ zeitlich </w:t>
      </w:r>
      <w:proofErr w:type="spellStart"/>
      <w:r>
        <w:t>vnd</w:t>
      </w:r>
      <w:proofErr w:type="spellEnd"/>
      <w:r>
        <w:t xml:space="preserve"> Ewige straffe/ den Tod </w:t>
      </w:r>
      <w:proofErr w:type="spellStart"/>
      <w:r>
        <w:t>vnd</w:t>
      </w:r>
      <w:proofErr w:type="spellEnd"/>
      <w:r>
        <w:t xml:space="preserve"> die </w:t>
      </w:r>
      <w:proofErr w:type="spellStart"/>
      <w:r>
        <w:t>Hellische</w:t>
      </w:r>
      <w:proofErr w:type="spellEnd"/>
      <w:r>
        <w:t xml:space="preserve"> </w:t>
      </w:r>
      <w:proofErr w:type="spellStart"/>
      <w:r>
        <w:t>verdamnuß</w:t>
      </w:r>
      <w:proofErr w:type="spellEnd"/>
      <w:r>
        <w:t xml:space="preserve"> allezeit erkennen </w:t>
      </w:r>
      <w:proofErr w:type="spellStart"/>
      <w:r>
        <w:t>vnd</w:t>
      </w:r>
      <w:proofErr w:type="spellEnd"/>
      <w:r>
        <w:t xml:space="preserve"> zu Christo verlangen </w:t>
      </w:r>
      <w:proofErr w:type="spellStart"/>
      <w:r>
        <w:t>vnd</w:t>
      </w:r>
      <w:proofErr w:type="spellEnd"/>
      <w:r>
        <w:t xml:space="preserve"> </w:t>
      </w:r>
      <w:proofErr w:type="spellStart"/>
      <w:r>
        <w:t>sehnens</w:t>
      </w:r>
      <w:proofErr w:type="spellEnd"/>
      <w:r>
        <w:t xml:space="preserve"> haben </w:t>
      </w:r>
      <w:proofErr w:type="spellStart"/>
      <w:r>
        <w:t>könden</w:t>
      </w:r>
      <w:proofErr w:type="spellEnd"/>
      <w:r>
        <w:t xml:space="preserve">/ hat Gott sein Gesetz/ die Zehen gebot geben/ welche fordern/ das der Mensch </w:t>
      </w:r>
      <w:proofErr w:type="spellStart"/>
      <w:r>
        <w:t>gantz</w:t>
      </w:r>
      <w:proofErr w:type="spellEnd"/>
      <w:r>
        <w:t xml:space="preserve"> </w:t>
      </w:r>
      <w:proofErr w:type="spellStart"/>
      <w:r>
        <w:t>volkomen</w:t>
      </w:r>
      <w:proofErr w:type="spellEnd"/>
      <w:r>
        <w:t xml:space="preserve"> Heilig </w:t>
      </w:r>
      <w:proofErr w:type="spellStart"/>
      <w:r>
        <w:t>vnd</w:t>
      </w:r>
      <w:proofErr w:type="spellEnd"/>
      <w:r>
        <w:t xml:space="preserve"> Gerecht </w:t>
      </w:r>
      <w:proofErr w:type="spellStart"/>
      <w:r>
        <w:t>ohhn</w:t>
      </w:r>
      <w:proofErr w:type="spellEnd"/>
      <w:r>
        <w:t xml:space="preserve"> alle Sünde sey! </w:t>
      </w:r>
      <w:proofErr w:type="spellStart"/>
      <w:r>
        <w:t>Vnd</w:t>
      </w:r>
      <w:proofErr w:type="spellEnd"/>
      <w:r>
        <w:t xml:space="preserve"> alle die dieser Regeln </w:t>
      </w:r>
      <w:proofErr w:type="spellStart"/>
      <w:r>
        <w:t>vnehnlich</w:t>
      </w:r>
      <w:proofErr w:type="spellEnd"/>
      <w:r>
        <w:t xml:space="preserve"> </w:t>
      </w:r>
      <w:proofErr w:type="spellStart"/>
      <w:r>
        <w:t>funden</w:t>
      </w:r>
      <w:proofErr w:type="spellEnd"/>
      <w:r>
        <w:t xml:space="preserve">/ </w:t>
      </w:r>
      <w:proofErr w:type="spellStart"/>
      <w:r>
        <w:t>verdampts</w:t>
      </w:r>
      <w:proofErr w:type="spellEnd"/>
      <w:r>
        <w:t xml:space="preserve">/ verfluchts </w:t>
      </w:r>
      <w:proofErr w:type="spellStart"/>
      <w:r>
        <w:t>vnd</w:t>
      </w:r>
      <w:proofErr w:type="spellEnd"/>
      <w:r>
        <w:t xml:space="preserve"> </w:t>
      </w:r>
      <w:proofErr w:type="spellStart"/>
      <w:r>
        <w:t>wirffts</w:t>
      </w:r>
      <w:proofErr w:type="spellEnd"/>
      <w:r>
        <w:t xml:space="preserve"> in das Ewige verderben. Gibt also allen Menschen zuerkennen das sie in </w:t>
      </w:r>
      <w:proofErr w:type="spellStart"/>
      <w:r>
        <w:t>jnen</w:t>
      </w:r>
      <w:proofErr w:type="spellEnd"/>
      <w:r>
        <w:t xml:space="preserve"> </w:t>
      </w:r>
      <w:proofErr w:type="spellStart"/>
      <w:r>
        <w:t>selbs</w:t>
      </w:r>
      <w:proofErr w:type="spellEnd"/>
      <w:r>
        <w:t xml:space="preserve"> nichts dann </w:t>
      </w:r>
      <w:proofErr w:type="spellStart"/>
      <w:r>
        <w:t>sünde</w:t>
      </w:r>
      <w:proofErr w:type="spellEnd"/>
      <w:r>
        <w:t xml:space="preserve"> </w:t>
      </w:r>
      <w:proofErr w:type="spellStart"/>
      <w:r>
        <w:t>vnd</w:t>
      </w:r>
      <w:proofErr w:type="spellEnd"/>
      <w:r>
        <w:t xml:space="preserve"> </w:t>
      </w:r>
      <w:proofErr w:type="spellStart"/>
      <w:r>
        <w:t>verdamnuß</w:t>
      </w:r>
      <w:proofErr w:type="spellEnd"/>
      <w:r>
        <w:t xml:space="preserve">/ </w:t>
      </w:r>
      <w:proofErr w:type="spellStart"/>
      <w:r>
        <w:t>vnd</w:t>
      </w:r>
      <w:proofErr w:type="spellEnd"/>
      <w:r>
        <w:t xml:space="preserve"> gar kein vermögen zum guten/ auch in keiner Creaturen einige </w:t>
      </w:r>
      <w:proofErr w:type="spellStart"/>
      <w:r>
        <w:t>hülffe</w:t>
      </w:r>
      <w:proofErr w:type="spellEnd"/>
      <w:r>
        <w:t xml:space="preserve"> finden können/ müssen derhalben allein zu Gottes </w:t>
      </w:r>
      <w:proofErr w:type="spellStart"/>
      <w:r>
        <w:t>Barmhertzigkeit</w:t>
      </w:r>
      <w:proofErr w:type="spellEnd"/>
      <w:r>
        <w:t xml:space="preserve"> in Christo seinem Son bewiesen </w:t>
      </w:r>
      <w:proofErr w:type="spellStart"/>
      <w:r>
        <w:t>vnd</w:t>
      </w:r>
      <w:proofErr w:type="spellEnd"/>
      <w:r>
        <w:t xml:space="preserve"> angeboten/ </w:t>
      </w:r>
      <w:proofErr w:type="spellStart"/>
      <w:r>
        <w:t>zuflucht</w:t>
      </w:r>
      <w:proofErr w:type="spellEnd"/>
      <w:r>
        <w:t xml:space="preserve"> suchen/ sonst </w:t>
      </w:r>
      <w:proofErr w:type="spellStart"/>
      <w:r>
        <w:t>seind</w:t>
      </w:r>
      <w:proofErr w:type="spellEnd"/>
      <w:r>
        <w:t xml:space="preserve"> sie Ewig </w:t>
      </w:r>
      <w:proofErr w:type="spellStart"/>
      <w:r>
        <w:t>verlorn</w:t>
      </w:r>
      <w:proofErr w:type="spellEnd"/>
      <w:r>
        <w:t xml:space="preserve">/ weil </w:t>
      </w:r>
      <w:proofErr w:type="spellStart"/>
      <w:r>
        <w:t>jhr</w:t>
      </w:r>
      <w:proofErr w:type="spellEnd"/>
      <w:r>
        <w:t xml:space="preserve"> keiner die Zehen gebot erfüllen </w:t>
      </w:r>
      <w:proofErr w:type="spellStart"/>
      <w:r>
        <w:t>kan</w:t>
      </w:r>
      <w:proofErr w:type="spellEnd"/>
      <w:r>
        <w:t xml:space="preserve">. </w:t>
      </w:r>
    </w:p>
    <w:p w14:paraId="141ACC38" w14:textId="77777777" w:rsidR="00977C1F" w:rsidRDefault="00977C1F" w:rsidP="00977C1F">
      <w:pPr>
        <w:pStyle w:val="berschrift2"/>
      </w:pPr>
      <w:proofErr w:type="spellStart"/>
      <w:r>
        <w:t>Eusserliche</w:t>
      </w:r>
      <w:proofErr w:type="spellEnd"/>
      <w:r>
        <w:t xml:space="preserve"> Zucht - Von der </w:t>
      </w:r>
      <w:proofErr w:type="spellStart"/>
      <w:r>
        <w:t>Oberkeit</w:t>
      </w:r>
      <w:proofErr w:type="spellEnd"/>
      <w:r>
        <w:t>.</w:t>
      </w:r>
    </w:p>
    <w:p w14:paraId="63194504" w14:textId="77777777" w:rsidR="00977C1F" w:rsidRDefault="00977C1F" w:rsidP="00977C1F">
      <w:pPr>
        <w:pStyle w:val="StandardWeb"/>
      </w:pPr>
      <w:r>
        <w:t xml:space="preserve">Die </w:t>
      </w:r>
      <w:proofErr w:type="spellStart"/>
      <w:r>
        <w:t>eusserliche</w:t>
      </w:r>
      <w:proofErr w:type="spellEnd"/>
      <w:r>
        <w:t xml:space="preserve"> Zucht </w:t>
      </w:r>
      <w:proofErr w:type="spellStart"/>
      <w:r>
        <w:t>kan</w:t>
      </w:r>
      <w:proofErr w:type="spellEnd"/>
      <w:r>
        <w:t xml:space="preserve"> der Mensch halten/ </w:t>
      </w:r>
      <w:proofErr w:type="spellStart"/>
      <w:r>
        <w:t>vnd</w:t>
      </w:r>
      <w:proofErr w:type="spellEnd"/>
      <w:r>
        <w:t xml:space="preserve"> das er dazu mit </w:t>
      </w:r>
      <w:proofErr w:type="spellStart"/>
      <w:r>
        <w:t>fleiß</w:t>
      </w:r>
      <w:proofErr w:type="spellEnd"/>
      <w:r>
        <w:t xml:space="preserve"> </w:t>
      </w:r>
      <w:proofErr w:type="spellStart"/>
      <w:r>
        <w:t>gewehnet</w:t>
      </w:r>
      <w:proofErr w:type="spellEnd"/>
      <w:r>
        <w:t xml:space="preserve"> </w:t>
      </w:r>
      <w:proofErr w:type="spellStart"/>
      <w:r>
        <w:t>werd</w:t>
      </w:r>
      <w:proofErr w:type="spellEnd"/>
      <w:r>
        <w:t xml:space="preserve">/ hat Gott die </w:t>
      </w:r>
      <w:proofErr w:type="spellStart"/>
      <w:r>
        <w:t>Oberkeit</w:t>
      </w:r>
      <w:proofErr w:type="spellEnd"/>
      <w:r>
        <w:t xml:space="preserve"> verordnet/ das sie die Frommen schütze </w:t>
      </w:r>
      <w:proofErr w:type="spellStart"/>
      <w:r>
        <w:t>vnd</w:t>
      </w:r>
      <w:proofErr w:type="spellEnd"/>
      <w:r>
        <w:t xml:space="preserve"> die bösen straffe/ </w:t>
      </w:r>
      <w:proofErr w:type="spellStart"/>
      <w:r>
        <w:t>vnd</w:t>
      </w:r>
      <w:proofErr w:type="spellEnd"/>
      <w:r>
        <w:t xml:space="preserve"> derwegen sonderlich der Christlichen Kirchen Pflegerin </w:t>
      </w:r>
      <w:proofErr w:type="spellStart"/>
      <w:r>
        <w:t>vnd</w:t>
      </w:r>
      <w:proofErr w:type="spellEnd"/>
      <w:r>
        <w:t xml:space="preserve"> </w:t>
      </w:r>
      <w:proofErr w:type="spellStart"/>
      <w:r>
        <w:t>schützerin</w:t>
      </w:r>
      <w:proofErr w:type="spellEnd"/>
      <w:r>
        <w:t xml:space="preserve"> sey/ ist auch ein jeder derselbigen in Gottes furcht </w:t>
      </w:r>
      <w:proofErr w:type="spellStart"/>
      <w:r>
        <w:t>zugehorchen</w:t>
      </w:r>
      <w:proofErr w:type="spellEnd"/>
      <w:r>
        <w:t xml:space="preserve"> schuldig: Doch das er </w:t>
      </w:r>
      <w:proofErr w:type="spellStart"/>
      <w:r>
        <w:t>vmb</w:t>
      </w:r>
      <w:proofErr w:type="spellEnd"/>
      <w:r>
        <w:t xml:space="preserve"> </w:t>
      </w:r>
      <w:proofErr w:type="spellStart"/>
      <w:r>
        <w:t>jrent</w:t>
      </w:r>
      <w:proofErr w:type="spellEnd"/>
      <w:r>
        <w:t xml:space="preserve"> willen nichts wider Gott </w:t>
      </w:r>
      <w:proofErr w:type="spellStart"/>
      <w:r>
        <w:t>vnd</w:t>
      </w:r>
      <w:proofErr w:type="spellEnd"/>
      <w:r>
        <w:t xml:space="preserve"> sein Gebot thue/ sondern wisse das man Gott </w:t>
      </w:r>
      <w:proofErr w:type="spellStart"/>
      <w:r>
        <w:t>vber</w:t>
      </w:r>
      <w:proofErr w:type="spellEnd"/>
      <w:r>
        <w:t xml:space="preserve"> alle dinge fürchten </w:t>
      </w:r>
      <w:proofErr w:type="spellStart"/>
      <w:r>
        <w:t>vnd</w:t>
      </w:r>
      <w:proofErr w:type="spellEnd"/>
      <w:r>
        <w:t xml:space="preserve"> lieben </w:t>
      </w:r>
      <w:proofErr w:type="spellStart"/>
      <w:r>
        <w:t>vnnd</w:t>
      </w:r>
      <w:proofErr w:type="spellEnd"/>
      <w:r>
        <w:t xml:space="preserve"> </w:t>
      </w:r>
      <w:proofErr w:type="spellStart"/>
      <w:r>
        <w:t>jhm</w:t>
      </w:r>
      <w:proofErr w:type="spellEnd"/>
      <w:r>
        <w:t xml:space="preserve"> mehr gehorchen </w:t>
      </w:r>
      <w:proofErr w:type="spellStart"/>
      <w:r>
        <w:t>sol</w:t>
      </w:r>
      <w:proofErr w:type="spellEnd"/>
      <w:r>
        <w:t xml:space="preserve"> dann dem Menschen/ wie dann auch genugsam der </w:t>
      </w:r>
      <w:proofErr w:type="spellStart"/>
      <w:r>
        <w:t>zusatz</w:t>
      </w:r>
      <w:proofErr w:type="spellEnd"/>
      <w:r>
        <w:t xml:space="preserve"> </w:t>
      </w:r>
      <w:proofErr w:type="spellStart"/>
      <w:r>
        <w:t>erkleret</w:t>
      </w:r>
      <w:proofErr w:type="spellEnd"/>
      <w:r>
        <w:t xml:space="preserve"> </w:t>
      </w:r>
      <w:proofErr w:type="spellStart"/>
      <w:r>
        <w:t>vnd</w:t>
      </w:r>
      <w:proofErr w:type="spellEnd"/>
      <w:r>
        <w:t xml:space="preserve"> erinnert/ das wir sagen/ man sey der Obrigkeit in </w:t>
      </w:r>
      <w:proofErr w:type="spellStart"/>
      <w:r>
        <w:t>Gotes</w:t>
      </w:r>
      <w:proofErr w:type="spellEnd"/>
      <w:r>
        <w:t xml:space="preserve"> furcht </w:t>
      </w:r>
      <w:proofErr w:type="spellStart"/>
      <w:r>
        <w:t>zugehorchen</w:t>
      </w:r>
      <w:proofErr w:type="spellEnd"/>
      <w:r>
        <w:t xml:space="preserve"> schuldig. Aber diese </w:t>
      </w:r>
      <w:proofErr w:type="spellStart"/>
      <w:r>
        <w:t>eusserliche</w:t>
      </w:r>
      <w:proofErr w:type="spellEnd"/>
      <w:r>
        <w:t xml:space="preserve"> Zucht ist nicht des Gesetzes </w:t>
      </w:r>
      <w:proofErr w:type="spellStart"/>
      <w:r>
        <w:t>erfüllung</w:t>
      </w:r>
      <w:proofErr w:type="spellEnd"/>
      <w:r>
        <w:t xml:space="preserve">/ viel weniger verdienet sie das Ewige leben/ ja in den </w:t>
      </w:r>
      <w:proofErr w:type="spellStart"/>
      <w:r>
        <w:t>vnglaubigen</w:t>
      </w:r>
      <w:proofErr w:type="spellEnd"/>
      <w:r>
        <w:t xml:space="preserve"> bleibt sie </w:t>
      </w:r>
      <w:proofErr w:type="spellStart"/>
      <w:r>
        <w:t>gantz</w:t>
      </w:r>
      <w:proofErr w:type="spellEnd"/>
      <w:r>
        <w:t xml:space="preserve"> </w:t>
      </w:r>
      <w:proofErr w:type="spellStart"/>
      <w:r>
        <w:t>vnheilig</w:t>
      </w:r>
      <w:proofErr w:type="spellEnd"/>
      <w:r>
        <w:t xml:space="preserve"> </w:t>
      </w:r>
      <w:proofErr w:type="spellStart"/>
      <w:r>
        <w:t>vnnd</w:t>
      </w:r>
      <w:proofErr w:type="spellEnd"/>
      <w:r>
        <w:t xml:space="preserve"> </w:t>
      </w:r>
      <w:proofErr w:type="spellStart"/>
      <w:r>
        <w:t>verdampt</w:t>
      </w:r>
      <w:proofErr w:type="spellEnd"/>
      <w:r>
        <w:t xml:space="preserve">. Darzu aber dienet sie/ neben andern </w:t>
      </w:r>
      <w:proofErr w:type="spellStart"/>
      <w:r>
        <w:t>jrem</w:t>
      </w:r>
      <w:proofErr w:type="spellEnd"/>
      <w:r>
        <w:t xml:space="preserve"> nutze/ das der </w:t>
      </w:r>
      <w:proofErr w:type="spellStart"/>
      <w:r>
        <w:t>Mensche</w:t>
      </w:r>
      <w:proofErr w:type="spellEnd"/>
      <w:r>
        <w:t xml:space="preserve"> dadurch </w:t>
      </w:r>
      <w:proofErr w:type="spellStart"/>
      <w:r>
        <w:t>gewehnet</w:t>
      </w:r>
      <w:proofErr w:type="spellEnd"/>
      <w:r>
        <w:t xml:space="preserve">/ zu Gottes </w:t>
      </w:r>
      <w:proofErr w:type="spellStart"/>
      <w:r>
        <w:t>wort</w:t>
      </w:r>
      <w:proofErr w:type="spellEnd"/>
      <w:r>
        <w:t xml:space="preserve"> gehe/ dasselbige höre/ </w:t>
      </w:r>
      <w:proofErr w:type="spellStart"/>
      <w:r>
        <w:t>vnd</w:t>
      </w:r>
      <w:proofErr w:type="spellEnd"/>
      <w:r>
        <w:t xml:space="preserve"> also durch den heiligen Geist zu Gottes </w:t>
      </w:r>
      <w:proofErr w:type="spellStart"/>
      <w:r>
        <w:t>vnd</w:t>
      </w:r>
      <w:proofErr w:type="spellEnd"/>
      <w:r>
        <w:t xml:space="preserve"> zu seiner Sünden </w:t>
      </w:r>
      <w:proofErr w:type="spellStart"/>
      <w:r>
        <w:t>erkantnuß</w:t>
      </w:r>
      <w:proofErr w:type="spellEnd"/>
      <w:r>
        <w:t xml:space="preserve"> gebracht/ im glauben an Christum durchs gehör des </w:t>
      </w:r>
      <w:proofErr w:type="spellStart"/>
      <w:r>
        <w:t>Euangelij</w:t>
      </w:r>
      <w:proofErr w:type="spellEnd"/>
      <w:r>
        <w:t xml:space="preserve"> entzündet </w:t>
      </w:r>
      <w:proofErr w:type="spellStart"/>
      <w:r>
        <w:t>vnd</w:t>
      </w:r>
      <w:proofErr w:type="spellEnd"/>
      <w:r>
        <w:t xml:space="preserve"> allein </w:t>
      </w:r>
      <w:proofErr w:type="spellStart"/>
      <w:r>
        <w:t>vmb</w:t>
      </w:r>
      <w:proofErr w:type="spellEnd"/>
      <w:r>
        <w:t xml:space="preserve"> Christi willen/ den er mit dem glauben </w:t>
      </w:r>
      <w:proofErr w:type="spellStart"/>
      <w:r>
        <w:t>vmbfasset</w:t>
      </w:r>
      <w:proofErr w:type="spellEnd"/>
      <w:r>
        <w:t xml:space="preserve">/ für Gott gerecht </w:t>
      </w:r>
      <w:proofErr w:type="spellStart"/>
      <w:r>
        <w:t>vnd</w:t>
      </w:r>
      <w:proofErr w:type="spellEnd"/>
      <w:r>
        <w:t xml:space="preserve"> der Ewigen </w:t>
      </w:r>
      <w:proofErr w:type="spellStart"/>
      <w:r>
        <w:t>seligkeit</w:t>
      </w:r>
      <w:proofErr w:type="spellEnd"/>
      <w:r>
        <w:t xml:space="preserve"> ein Erbe sey. </w:t>
      </w:r>
    </w:p>
    <w:p w14:paraId="5B798347" w14:textId="77777777" w:rsidR="00977C1F" w:rsidRDefault="00977C1F" w:rsidP="00977C1F">
      <w:pPr>
        <w:pStyle w:val="berschrift2"/>
      </w:pPr>
      <w:r>
        <w:t xml:space="preserve">Vom </w:t>
      </w:r>
      <w:proofErr w:type="spellStart"/>
      <w:r>
        <w:t>Euangelio</w:t>
      </w:r>
      <w:proofErr w:type="spellEnd"/>
      <w:r>
        <w:t>.</w:t>
      </w:r>
    </w:p>
    <w:p w14:paraId="5FAE34A0" w14:textId="77777777" w:rsidR="00977C1F" w:rsidRDefault="00977C1F" w:rsidP="00977C1F">
      <w:pPr>
        <w:pStyle w:val="StandardWeb"/>
      </w:pPr>
      <w:proofErr w:type="spellStart"/>
      <w:r>
        <w:t>Darumb</w:t>
      </w:r>
      <w:proofErr w:type="spellEnd"/>
      <w:r>
        <w:t xml:space="preserve"> hat Gott verordnet/ das nach dem Gesetz alsbald das </w:t>
      </w:r>
      <w:proofErr w:type="spellStart"/>
      <w:r>
        <w:t>Euangelium</w:t>
      </w:r>
      <w:proofErr w:type="spellEnd"/>
      <w:r>
        <w:t xml:space="preserve"> soll geprediget werden/ welches ist ein </w:t>
      </w:r>
      <w:proofErr w:type="spellStart"/>
      <w:r>
        <w:t>fröliche</w:t>
      </w:r>
      <w:proofErr w:type="spellEnd"/>
      <w:r>
        <w:t xml:space="preserve"> </w:t>
      </w:r>
      <w:proofErr w:type="spellStart"/>
      <w:r>
        <w:t>Botschafft</w:t>
      </w:r>
      <w:proofErr w:type="spellEnd"/>
      <w:r>
        <w:t xml:space="preserve">/ Predig </w:t>
      </w:r>
      <w:proofErr w:type="spellStart"/>
      <w:r>
        <w:t>vnnd</w:t>
      </w:r>
      <w:proofErr w:type="spellEnd"/>
      <w:r>
        <w:t xml:space="preserve"> </w:t>
      </w:r>
      <w:proofErr w:type="spellStart"/>
      <w:r>
        <w:t>verkündigung</w:t>
      </w:r>
      <w:proofErr w:type="spellEnd"/>
      <w:r>
        <w:t xml:space="preserve"> von der </w:t>
      </w:r>
      <w:proofErr w:type="spellStart"/>
      <w:r>
        <w:t>gnaden</w:t>
      </w:r>
      <w:proofErr w:type="spellEnd"/>
      <w:r>
        <w:t xml:space="preserve"> Gottes/ das sich der ewig Gott </w:t>
      </w:r>
      <w:proofErr w:type="spellStart"/>
      <w:r>
        <w:t>auß</w:t>
      </w:r>
      <w:proofErr w:type="spellEnd"/>
      <w:r>
        <w:t xml:space="preserve"> lauter Väterlichen liebe </w:t>
      </w:r>
      <w:proofErr w:type="spellStart"/>
      <w:r>
        <w:t>vber</w:t>
      </w:r>
      <w:proofErr w:type="spellEnd"/>
      <w:r>
        <w:t xml:space="preserve"> </w:t>
      </w:r>
      <w:proofErr w:type="spellStart"/>
      <w:r>
        <w:t>vnns</w:t>
      </w:r>
      <w:proofErr w:type="spellEnd"/>
      <w:r>
        <w:t xml:space="preserve"> arme/ verlorne/ </w:t>
      </w:r>
      <w:proofErr w:type="spellStart"/>
      <w:r>
        <w:t>verdampte</w:t>
      </w:r>
      <w:proofErr w:type="spellEnd"/>
      <w:r>
        <w:t xml:space="preserve"> Sünder Erbarmet </w:t>
      </w:r>
      <w:proofErr w:type="spellStart"/>
      <w:r>
        <w:t>vnd</w:t>
      </w:r>
      <w:proofErr w:type="spellEnd"/>
      <w:r>
        <w:t xml:space="preserve"> </w:t>
      </w:r>
      <w:proofErr w:type="spellStart"/>
      <w:r>
        <w:t>vns</w:t>
      </w:r>
      <w:proofErr w:type="spellEnd"/>
      <w:r>
        <w:t xml:space="preserve"> seinen einigen Sohn </w:t>
      </w:r>
      <w:proofErr w:type="spellStart"/>
      <w:r>
        <w:t>gesand</w:t>
      </w:r>
      <w:proofErr w:type="spellEnd"/>
      <w:r>
        <w:t xml:space="preserve"> hat/ das er </w:t>
      </w:r>
      <w:proofErr w:type="spellStart"/>
      <w:r>
        <w:t>vnuerletzlich</w:t>
      </w:r>
      <w:proofErr w:type="spellEnd"/>
      <w:r>
        <w:t xml:space="preserve"> seiner Ewigen Göttlichen Natur/ </w:t>
      </w:r>
      <w:proofErr w:type="spellStart"/>
      <w:r>
        <w:t>vnd</w:t>
      </w:r>
      <w:proofErr w:type="spellEnd"/>
      <w:r>
        <w:t xml:space="preserve"> </w:t>
      </w:r>
      <w:proofErr w:type="spellStart"/>
      <w:r>
        <w:t>vnabbrüchlich</w:t>
      </w:r>
      <w:proofErr w:type="spellEnd"/>
      <w:r>
        <w:t xml:space="preserve"> seiner persönlichen </w:t>
      </w:r>
      <w:proofErr w:type="spellStart"/>
      <w:r>
        <w:t>einigkeit</w:t>
      </w:r>
      <w:proofErr w:type="spellEnd"/>
      <w:r>
        <w:t xml:space="preserve">/ </w:t>
      </w:r>
      <w:proofErr w:type="spellStart"/>
      <w:r>
        <w:t>warer</w:t>
      </w:r>
      <w:proofErr w:type="spellEnd"/>
      <w:r>
        <w:t xml:space="preserve"> Mensch </w:t>
      </w:r>
      <w:proofErr w:type="spellStart"/>
      <w:r>
        <w:t>ohn</w:t>
      </w:r>
      <w:proofErr w:type="spellEnd"/>
      <w:r>
        <w:t xml:space="preserve"> alle </w:t>
      </w:r>
      <w:proofErr w:type="spellStart"/>
      <w:r>
        <w:t>sünde</w:t>
      </w:r>
      <w:proofErr w:type="spellEnd"/>
      <w:r>
        <w:t xml:space="preserve">/ wurde/ </w:t>
      </w:r>
      <w:proofErr w:type="spellStart"/>
      <w:r>
        <w:t>vnd</w:t>
      </w:r>
      <w:proofErr w:type="spellEnd"/>
      <w:r>
        <w:t xml:space="preserve"> wurde </w:t>
      </w:r>
      <w:proofErr w:type="spellStart"/>
      <w:r>
        <w:t>vns</w:t>
      </w:r>
      <w:proofErr w:type="spellEnd"/>
      <w:r>
        <w:t xml:space="preserve"> also ein </w:t>
      </w:r>
      <w:proofErr w:type="spellStart"/>
      <w:r>
        <w:t>almechtiger</w:t>
      </w:r>
      <w:proofErr w:type="spellEnd"/>
      <w:r>
        <w:t xml:space="preserve"> König </w:t>
      </w:r>
      <w:proofErr w:type="spellStart"/>
      <w:r>
        <w:t>vnd</w:t>
      </w:r>
      <w:proofErr w:type="spellEnd"/>
      <w:r>
        <w:t xml:space="preserve"> hoher Priester in Ewigkeit/ das ist/ das er </w:t>
      </w:r>
      <w:proofErr w:type="spellStart"/>
      <w:r>
        <w:t>vns</w:t>
      </w:r>
      <w:proofErr w:type="spellEnd"/>
      <w:r>
        <w:t xml:space="preserve"> errettet von Sünde/ Tod/ </w:t>
      </w:r>
      <w:proofErr w:type="spellStart"/>
      <w:r>
        <w:t>Teuffel</w:t>
      </w:r>
      <w:proofErr w:type="spellEnd"/>
      <w:r>
        <w:t xml:space="preserve">/ Hell </w:t>
      </w:r>
      <w:proofErr w:type="spellStart"/>
      <w:r>
        <w:t>vnd</w:t>
      </w:r>
      <w:proofErr w:type="spellEnd"/>
      <w:r>
        <w:t xml:space="preserve"> Ewiger </w:t>
      </w:r>
      <w:proofErr w:type="spellStart"/>
      <w:r>
        <w:t>verdamnuß</w:t>
      </w:r>
      <w:proofErr w:type="spellEnd"/>
      <w:r>
        <w:t xml:space="preserve">/ erlösete </w:t>
      </w:r>
      <w:proofErr w:type="spellStart"/>
      <w:r>
        <w:t>vns</w:t>
      </w:r>
      <w:proofErr w:type="spellEnd"/>
      <w:r>
        <w:t xml:space="preserve"> von allen </w:t>
      </w:r>
      <w:proofErr w:type="spellStart"/>
      <w:r>
        <w:t>vnsern</w:t>
      </w:r>
      <w:proofErr w:type="spellEnd"/>
      <w:r>
        <w:t xml:space="preserve"> Feinden/ dem </w:t>
      </w:r>
      <w:proofErr w:type="spellStart"/>
      <w:r>
        <w:t>Teuffel</w:t>
      </w:r>
      <w:proofErr w:type="spellEnd"/>
      <w:r>
        <w:t xml:space="preserve">/ der Welt/ dem </w:t>
      </w:r>
      <w:proofErr w:type="spellStart"/>
      <w:r>
        <w:t>fleisch</w:t>
      </w:r>
      <w:proofErr w:type="spellEnd"/>
      <w:r>
        <w:t xml:space="preserve">/ rc. Schütze </w:t>
      </w:r>
      <w:proofErr w:type="spellStart"/>
      <w:r>
        <w:t>vns</w:t>
      </w:r>
      <w:proofErr w:type="spellEnd"/>
      <w:r>
        <w:t xml:space="preserve"> wider alle Anfechtung </w:t>
      </w:r>
      <w:proofErr w:type="spellStart"/>
      <w:r>
        <w:t>vnd</w:t>
      </w:r>
      <w:proofErr w:type="spellEnd"/>
      <w:r>
        <w:t xml:space="preserve"> Widerwertigkeit/ Regierte </w:t>
      </w:r>
      <w:proofErr w:type="spellStart"/>
      <w:r>
        <w:t>vns</w:t>
      </w:r>
      <w:proofErr w:type="spellEnd"/>
      <w:r>
        <w:t xml:space="preserve"> mit seinem heiligen Geiste/ </w:t>
      </w:r>
      <w:proofErr w:type="spellStart"/>
      <w:r>
        <w:t>vnd</w:t>
      </w:r>
      <w:proofErr w:type="spellEnd"/>
      <w:r>
        <w:t xml:space="preserve"> begabte </w:t>
      </w:r>
      <w:proofErr w:type="spellStart"/>
      <w:r>
        <w:t>vns</w:t>
      </w:r>
      <w:proofErr w:type="spellEnd"/>
      <w:r>
        <w:t xml:space="preserve"> mit dem Ewigen leben </w:t>
      </w:r>
      <w:proofErr w:type="spellStart"/>
      <w:r>
        <w:t>vnd</w:t>
      </w:r>
      <w:proofErr w:type="spellEnd"/>
      <w:r>
        <w:t xml:space="preserve"> Seligkeit/ das er auch als der aller </w:t>
      </w:r>
      <w:proofErr w:type="spellStart"/>
      <w:r>
        <w:t>getreweste</w:t>
      </w:r>
      <w:proofErr w:type="spellEnd"/>
      <w:r>
        <w:t xml:space="preserve"> hohe Priester/ sich </w:t>
      </w:r>
      <w:proofErr w:type="spellStart"/>
      <w:r>
        <w:t>selbs</w:t>
      </w:r>
      <w:proofErr w:type="spellEnd"/>
      <w:r>
        <w:t xml:space="preserve"> für </w:t>
      </w:r>
      <w:proofErr w:type="spellStart"/>
      <w:r>
        <w:t>vns</w:t>
      </w:r>
      <w:proofErr w:type="spellEnd"/>
      <w:r>
        <w:t xml:space="preserve"> </w:t>
      </w:r>
      <w:proofErr w:type="spellStart"/>
      <w:r>
        <w:t>Opfferte</w:t>
      </w:r>
      <w:proofErr w:type="spellEnd"/>
      <w:r>
        <w:t xml:space="preserve">/ </w:t>
      </w:r>
      <w:proofErr w:type="spellStart"/>
      <w:r>
        <w:t>vnd</w:t>
      </w:r>
      <w:proofErr w:type="spellEnd"/>
      <w:r>
        <w:t xml:space="preserve"> durch seines heiligen </w:t>
      </w:r>
      <w:proofErr w:type="spellStart"/>
      <w:r>
        <w:t>Blutsvergiessung</w:t>
      </w:r>
      <w:proofErr w:type="spellEnd"/>
      <w:r>
        <w:t xml:space="preserve"> </w:t>
      </w:r>
      <w:proofErr w:type="spellStart"/>
      <w:r>
        <w:t>vnns</w:t>
      </w:r>
      <w:proofErr w:type="spellEnd"/>
      <w:r>
        <w:t xml:space="preserve"> den </w:t>
      </w:r>
      <w:proofErr w:type="spellStart"/>
      <w:r>
        <w:t>Himelischen</w:t>
      </w:r>
      <w:proofErr w:type="spellEnd"/>
      <w:r>
        <w:t xml:space="preserve"> Vatter </w:t>
      </w:r>
      <w:proofErr w:type="spellStart"/>
      <w:r>
        <w:t>versönete</w:t>
      </w:r>
      <w:proofErr w:type="spellEnd"/>
      <w:r>
        <w:t xml:space="preserve">/ </w:t>
      </w:r>
      <w:proofErr w:type="spellStart"/>
      <w:r>
        <w:t>vnd</w:t>
      </w:r>
      <w:proofErr w:type="spellEnd"/>
      <w:r>
        <w:t xml:space="preserve"> durch seine </w:t>
      </w:r>
      <w:proofErr w:type="spellStart"/>
      <w:r>
        <w:t>aufferstehung</w:t>
      </w:r>
      <w:proofErr w:type="spellEnd"/>
      <w:r>
        <w:t xml:space="preserve"> die Ewige Gerechtigkeit/ welche er mit seinem gehorsam </w:t>
      </w:r>
      <w:proofErr w:type="spellStart"/>
      <w:r>
        <w:t>volnbracht</w:t>
      </w:r>
      <w:proofErr w:type="spellEnd"/>
      <w:r>
        <w:t xml:space="preserve"> hat/ zu </w:t>
      </w:r>
      <w:proofErr w:type="spellStart"/>
      <w:r>
        <w:t>vns</w:t>
      </w:r>
      <w:proofErr w:type="spellEnd"/>
      <w:r>
        <w:t xml:space="preserve"> brächte/ </w:t>
      </w:r>
      <w:proofErr w:type="spellStart"/>
      <w:r>
        <w:t>vnd</w:t>
      </w:r>
      <w:proofErr w:type="spellEnd"/>
      <w:r>
        <w:t xml:space="preserve"> allen </w:t>
      </w:r>
      <w:proofErr w:type="spellStart"/>
      <w:r>
        <w:t>Glaubigen</w:t>
      </w:r>
      <w:proofErr w:type="spellEnd"/>
      <w:r>
        <w:t xml:space="preserve"> </w:t>
      </w:r>
      <w:proofErr w:type="spellStart"/>
      <w:r>
        <w:t>schenckte</w:t>
      </w:r>
      <w:proofErr w:type="spellEnd"/>
      <w:r>
        <w:t xml:space="preserve">/ also das sie </w:t>
      </w:r>
      <w:proofErr w:type="spellStart"/>
      <w:r>
        <w:t>jhnen</w:t>
      </w:r>
      <w:proofErr w:type="spellEnd"/>
      <w:r>
        <w:t xml:space="preserve"> Gott zurechnete </w:t>
      </w:r>
      <w:proofErr w:type="spellStart"/>
      <w:r>
        <w:t>vnd</w:t>
      </w:r>
      <w:proofErr w:type="spellEnd"/>
      <w:r>
        <w:t xml:space="preserve"> </w:t>
      </w:r>
      <w:proofErr w:type="spellStart"/>
      <w:r>
        <w:t>jnen</w:t>
      </w:r>
      <w:proofErr w:type="spellEnd"/>
      <w:r>
        <w:t xml:space="preserve"> </w:t>
      </w:r>
      <w:proofErr w:type="spellStart"/>
      <w:r>
        <w:t>vmb</w:t>
      </w:r>
      <w:proofErr w:type="spellEnd"/>
      <w:r>
        <w:t xml:space="preserve"> derselbigen willen den Ewigen </w:t>
      </w:r>
      <w:proofErr w:type="spellStart"/>
      <w:r>
        <w:t>segen</w:t>
      </w:r>
      <w:proofErr w:type="spellEnd"/>
      <w:r>
        <w:t xml:space="preserve">/ Leben </w:t>
      </w:r>
      <w:proofErr w:type="spellStart"/>
      <w:r>
        <w:t>vnd</w:t>
      </w:r>
      <w:proofErr w:type="spellEnd"/>
      <w:r>
        <w:t xml:space="preserve"> </w:t>
      </w:r>
      <w:proofErr w:type="spellStart"/>
      <w:r>
        <w:t>seligkeit</w:t>
      </w:r>
      <w:proofErr w:type="spellEnd"/>
      <w:r>
        <w:t xml:space="preserve">/ als denen </w:t>
      </w:r>
      <w:proofErr w:type="spellStart"/>
      <w:r>
        <w:t>dier</w:t>
      </w:r>
      <w:proofErr w:type="spellEnd"/>
      <w:r>
        <w:t xml:space="preserve"> er </w:t>
      </w:r>
      <w:proofErr w:type="spellStart"/>
      <w:r>
        <w:t>vmb</w:t>
      </w:r>
      <w:proofErr w:type="spellEnd"/>
      <w:r>
        <w:t xml:space="preserve"> seines Sohns willen an </w:t>
      </w:r>
      <w:proofErr w:type="spellStart"/>
      <w:r>
        <w:t>Kindsstat</w:t>
      </w:r>
      <w:proofErr w:type="spellEnd"/>
      <w:r>
        <w:t xml:space="preserve"> </w:t>
      </w:r>
      <w:proofErr w:type="spellStart"/>
      <w:r>
        <w:t>auffgenommen</w:t>
      </w:r>
      <w:proofErr w:type="spellEnd"/>
      <w:r>
        <w:t xml:space="preserve">/ </w:t>
      </w:r>
      <w:proofErr w:type="spellStart"/>
      <w:r>
        <w:t>schenckte</w:t>
      </w:r>
      <w:proofErr w:type="spellEnd"/>
      <w:r>
        <w:t xml:space="preserve">/ nur das sie dieselbige </w:t>
      </w:r>
      <w:proofErr w:type="spellStart"/>
      <w:r>
        <w:t>versönung</w:t>
      </w:r>
      <w:proofErr w:type="spellEnd"/>
      <w:r>
        <w:t xml:space="preserve"> zugerechnete Gerechtigkeit/ </w:t>
      </w:r>
      <w:proofErr w:type="spellStart"/>
      <w:r>
        <w:t>gnad</w:t>
      </w:r>
      <w:proofErr w:type="spellEnd"/>
      <w:r>
        <w:t xml:space="preserve">/ </w:t>
      </w:r>
      <w:proofErr w:type="spellStart"/>
      <w:r>
        <w:t>segen</w:t>
      </w:r>
      <w:proofErr w:type="spellEnd"/>
      <w:r>
        <w:t xml:space="preserve"> </w:t>
      </w:r>
      <w:proofErr w:type="spellStart"/>
      <w:r>
        <w:t>vnd</w:t>
      </w:r>
      <w:proofErr w:type="spellEnd"/>
      <w:r>
        <w:t xml:space="preserve"> </w:t>
      </w:r>
      <w:proofErr w:type="spellStart"/>
      <w:r>
        <w:t>geschenckte</w:t>
      </w:r>
      <w:proofErr w:type="spellEnd"/>
      <w:r>
        <w:t xml:space="preserve"> </w:t>
      </w:r>
      <w:proofErr w:type="spellStart"/>
      <w:r>
        <w:t>seligkeit</w:t>
      </w:r>
      <w:proofErr w:type="spellEnd"/>
      <w:r>
        <w:t xml:space="preserve"> mit festem glauben </w:t>
      </w:r>
      <w:proofErr w:type="spellStart"/>
      <w:r>
        <w:t>vnd</w:t>
      </w:r>
      <w:proofErr w:type="spellEnd"/>
      <w:r>
        <w:t xml:space="preserve"> </w:t>
      </w:r>
      <w:proofErr w:type="spellStart"/>
      <w:r>
        <w:t>vertrawen</w:t>
      </w:r>
      <w:proofErr w:type="spellEnd"/>
      <w:r>
        <w:t xml:space="preserve"> </w:t>
      </w:r>
      <w:proofErr w:type="spellStart"/>
      <w:r>
        <w:t>auff</w:t>
      </w:r>
      <w:proofErr w:type="spellEnd"/>
      <w:r>
        <w:t xml:space="preserve"> seine zusage </w:t>
      </w:r>
      <w:proofErr w:type="spellStart"/>
      <w:r>
        <w:t>annemen</w:t>
      </w:r>
      <w:proofErr w:type="spellEnd"/>
      <w:r>
        <w:t xml:space="preserve"> </w:t>
      </w:r>
      <w:proofErr w:type="spellStart"/>
      <w:r>
        <w:t>vnd</w:t>
      </w:r>
      <w:proofErr w:type="spellEnd"/>
      <w:r>
        <w:t xml:space="preserve"> </w:t>
      </w:r>
      <w:proofErr w:type="spellStart"/>
      <w:r>
        <w:t>behieilten</w:t>
      </w:r>
      <w:proofErr w:type="spellEnd"/>
      <w:r>
        <w:t xml:space="preserve">. Welchen Glauben er durch den ordentlichen brauch des </w:t>
      </w:r>
      <w:proofErr w:type="spellStart"/>
      <w:r>
        <w:t>Euangelij</w:t>
      </w:r>
      <w:proofErr w:type="spellEnd"/>
      <w:r>
        <w:t xml:space="preserve"> </w:t>
      </w:r>
      <w:proofErr w:type="spellStart"/>
      <w:r>
        <w:t>vnnd</w:t>
      </w:r>
      <w:proofErr w:type="spellEnd"/>
      <w:r>
        <w:t xml:space="preserve"> seiner </w:t>
      </w:r>
      <w:proofErr w:type="spellStart"/>
      <w:r>
        <w:t>angehefften</w:t>
      </w:r>
      <w:proofErr w:type="spellEnd"/>
      <w:r>
        <w:t xml:space="preserve"> Sacramente in </w:t>
      </w:r>
      <w:proofErr w:type="spellStart"/>
      <w:r>
        <w:t>krafft</w:t>
      </w:r>
      <w:proofErr w:type="spellEnd"/>
      <w:r>
        <w:t xml:space="preserve"> des heiligen Geistes in </w:t>
      </w:r>
      <w:proofErr w:type="spellStart"/>
      <w:r>
        <w:t>jhnen</w:t>
      </w:r>
      <w:proofErr w:type="spellEnd"/>
      <w:r>
        <w:t xml:space="preserve"> </w:t>
      </w:r>
      <w:proofErr w:type="spellStart"/>
      <w:r>
        <w:t>schafffet</w:t>
      </w:r>
      <w:proofErr w:type="spellEnd"/>
      <w:r>
        <w:t xml:space="preserve">/ damit sie die angeborene </w:t>
      </w:r>
      <w:proofErr w:type="spellStart"/>
      <w:r>
        <w:t>gnade</w:t>
      </w:r>
      <w:proofErr w:type="spellEnd"/>
      <w:r>
        <w:t xml:space="preserve"> </w:t>
      </w:r>
      <w:proofErr w:type="spellStart"/>
      <w:r>
        <w:t>vnd</w:t>
      </w:r>
      <w:proofErr w:type="spellEnd"/>
      <w:r>
        <w:t xml:space="preserve"> </w:t>
      </w:r>
      <w:proofErr w:type="spellStart"/>
      <w:r>
        <w:t>seligkeit</w:t>
      </w:r>
      <w:proofErr w:type="spellEnd"/>
      <w:r>
        <w:t xml:space="preserve"> fassen </w:t>
      </w:r>
      <w:proofErr w:type="spellStart"/>
      <w:r>
        <w:t>vnd</w:t>
      </w:r>
      <w:proofErr w:type="spellEnd"/>
      <w:r>
        <w:t xml:space="preserve"> behalten können/ </w:t>
      </w:r>
      <w:proofErr w:type="spellStart"/>
      <w:r>
        <w:t>darumb</w:t>
      </w:r>
      <w:proofErr w:type="spellEnd"/>
      <w:r>
        <w:t xml:space="preserve"> S. Paulus </w:t>
      </w:r>
      <w:proofErr w:type="spellStart"/>
      <w:r>
        <w:t>dz</w:t>
      </w:r>
      <w:proofErr w:type="spellEnd"/>
      <w:r>
        <w:t xml:space="preserve"> </w:t>
      </w:r>
      <w:proofErr w:type="spellStart"/>
      <w:r>
        <w:t>Euangelium</w:t>
      </w:r>
      <w:proofErr w:type="spellEnd"/>
      <w:r>
        <w:t xml:space="preserve"> </w:t>
      </w:r>
      <w:proofErr w:type="spellStart"/>
      <w:r>
        <w:t>kürtzlich</w:t>
      </w:r>
      <w:proofErr w:type="spellEnd"/>
      <w:r>
        <w:t xml:space="preserve"> also beschreibet </w:t>
      </w:r>
      <w:proofErr w:type="spellStart"/>
      <w:r>
        <w:t>Rom:1</w:t>
      </w:r>
      <w:proofErr w:type="spellEnd"/>
      <w:r>
        <w:t xml:space="preserve">. Das es sey ein </w:t>
      </w:r>
      <w:proofErr w:type="spellStart"/>
      <w:r>
        <w:t>krafft</w:t>
      </w:r>
      <w:proofErr w:type="spellEnd"/>
      <w:r>
        <w:t xml:space="preserve"> Gottes selig zu machen alle die daran glauben. </w:t>
      </w:r>
    </w:p>
    <w:p w14:paraId="3925C54D" w14:textId="77777777" w:rsidR="00977C1F" w:rsidRDefault="00977C1F" w:rsidP="00977C1F">
      <w:pPr>
        <w:pStyle w:val="StandardWeb"/>
      </w:pPr>
      <w:r>
        <w:t xml:space="preserve">Also gibt </w:t>
      </w:r>
      <w:proofErr w:type="spellStart"/>
      <w:r>
        <w:t>vnns</w:t>
      </w:r>
      <w:proofErr w:type="spellEnd"/>
      <w:r>
        <w:t xml:space="preserve"> das </w:t>
      </w:r>
      <w:proofErr w:type="spellStart"/>
      <w:r>
        <w:t>Euangelium</w:t>
      </w:r>
      <w:proofErr w:type="spellEnd"/>
      <w:r>
        <w:t xml:space="preserve"> die Person/ </w:t>
      </w:r>
      <w:proofErr w:type="spellStart"/>
      <w:r>
        <w:t>Ampt</w:t>
      </w:r>
      <w:proofErr w:type="spellEnd"/>
      <w:r>
        <w:t xml:space="preserve">/ </w:t>
      </w:r>
      <w:proofErr w:type="spellStart"/>
      <w:r>
        <w:t>Wolthaten</w:t>
      </w:r>
      <w:proofErr w:type="spellEnd"/>
      <w:r>
        <w:t xml:space="preserve"> </w:t>
      </w:r>
      <w:proofErr w:type="spellStart"/>
      <w:r>
        <w:t>vnd</w:t>
      </w:r>
      <w:proofErr w:type="spellEnd"/>
      <w:r>
        <w:t xml:space="preserve"> </w:t>
      </w:r>
      <w:proofErr w:type="spellStart"/>
      <w:r>
        <w:t>Herrligkeit</w:t>
      </w:r>
      <w:proofErr w:type="spellEnd"/>
      <w:r>
        <w:t xml:space="preserve"> Jesu Christi zuerkennen/ nemlich </w:t>
      </w:r>
      <w:proofErr w:type="spellStart"/>
      <w:r>
        <w:t>dz</w:t>
      </w:r>
      <w:proofErr w:type="spellEnd"/>
      <w:r>
        <w:t xml:space="preserve"> er sey </w:t>
      </w:r>
      <w:proofErr w:type="spellStart"/>
      <w:r>
        <w:t>warer</w:t>
      </w:r>
      <w:proofErr w:type="spellEnd"/>
      <w:r>
        <w:t xml:space="preserve"> Gott von </w:t>
      </w:r>
      <w:proofErr w:type="spellStart"/>
      <w:r>
        <w:t>Got</w:t>
      </w:r>
      <w:proofErr w:type="spellEnd"/>
      <w:r>
        <w:t xml:space="preserve"> </w:t>
      </w:r>
      <w:proofErr w:type="spellStart"/>
      <w:r>
        <w:t>vater</w:t>
      </w:r>
      <w:proofErr w:type="spellEnd"/>
      <w:r>
        <w:t xml:space="preserve"> in der Ewigkeit/ das ist/ on </w:t>
      </w:r>
      <w:proofErr w:type="spellStart"/>
      <w:r>
        <w:t>anfang</w:t>
      </w:r>
      <w:proofErr w:type="spellEnd"/>
      <w:r>
        <w:t xml:space="preserve"> </w:t>
      </w:r>
      <w:proofErr w:type="spellStart"/>
      <w:r>
        <w:t>vnd</w:t>
      </w:r>
      <w:proofErr w:type="spellEnd"/>
      <w:r>
        <w:t xml:space="preserve"> </w:t>
      </w:r>
      <w:proofErr w:type="spellStart"/>
      <w:r>
        <w:t>vnbegreifflicher</w:t>
      </w:r>
      <w:proofErr w:type="spellEnd"/>
      <w:r>
        <w:t xml:space="preserve"> weise geboren </w:t>
      </w:r>
      <w:proofErr w:type="spellStart"/>
      <w:r>
        <w:t>vnd</w:t>
      </w:r>
      <w:proofErr w:type="spellEnd"/>
      <w:r>
        <w:t xml:space="preserve"> auch </w:t>
      </w:r>
      <w:proofErr w:type="spellStart"/>
      <w:r>
        <w:t>warer</w:t>
      </w:r>
      <w:proofErr w:type="spellEnd"/>
      <w:r>
        <w:t xml:space="preserve"> </w:t>
      </w:r>
      <w:proofErr w:type="spellStart"/>
      <w:r>
        <w:t>Mensche</w:t>
      </w:r>
      <w:proofErr w:type="spellEnd"/>
      <w:r>
        <w:t xml:space="preserve"> durch die </w:t>
      </w:r>
      <w:proofErr w:type="spellStart"/>
      <w:r>
        <w:t>krafft</w:t>
      </w:r>
      <w:proofErr w:type="spellEnd"/>
      <w:r>
        <w:t xml:space="preserve"> des heiligen Geistes von der reinen </w:t>
      </w:r>
      <w:proofErr w:type="spellStart"/>
      <w:r>
        <w:t>Jungfrawen</w:t>
      </w:r>
      <w:proofErr w:type="spellEnd"/>
      <w:r>
        <w:t xml:space="preserve"> Maria/ </w:t>
      </w:r>
      <w:proofErr w:type="spellStart"/>
      <w:r>
        <w:t>ohn</w:t>
      </w:r>
      <w:proofErr w:type="spellEnd"/>
      <w:r>
        <w:t xml:space="preserve"> alle Sünde geboren/ </w:t>
      </w:r>
      <w:proofErr w:type="spellStart"/>
      <w:r>
        <w:t>vnnd</w:t>
      </w:r>
      <w:proofErr w:type="spellEnd"/>
      <w:r>
        <w:t xml:space="preserve"> hab sich </w:t>
      </w:r>
      <w:proofErr w:type="spellStart"/>
      <w:r>
        <w:t>selbs</w:t>
      </w:r>
      <w:proofErr w:type="spellEnd"/>
      <w:r>
        <w:t xml:space="preserve"> für </w:t>
      </w:r>
      <w:proofErr w:type="spellStart"/>
      <w:r>
        <w:t>vns</w:t>
      </w:r>
      <w:proofErr w:type="spellEnd"/>
      <w:r>
        <w:t xml:space="preserve"> </w:t>
      </w:r>
      <w:proofErr w:type="spellStart"/>
      <w:r>
        <w:t>geopffert</w:t>
      </w:r>
      <w:proofErr w:type="spellEnd"/>
      <w:r>
        <w:t xml:space="preserve"> in den Tod/ </w:t>
      </w:r>
      <w:proofErr w:type="spellStart"/>
      <w:r>
        <w:t>vnd</w:t>
      </w:r>
      <w:proofErr w:type="spellEnd"/>
      <w:r>
        <w:t xml:space="preserve"> </w:t>
      </w:r>
      <w:proofErr w:type="spellStart"/>
      <w:r>
        <w:t>vns</w:t>
      </w:r>
      <w:proofErr w:type="spellEnd"/>
      <w:r>
        <w:t xml:space="preserve"> also </w:t>
      </w:r>
      <w:proofErr w:type="spellStart"/>
      <w:r>
        <w:t>vergebung</w:t>
      </w:r>
      <w:proofErr w:type="spellEnd"/>
      <w:r>
        <w:t xml:space="preserve"> der Sünden/ Gottes </w:t>
      </w:r>
      <w:proofErr w:type="spellStart"/>
      <w:r>
        <w:t>segen</w:t>
      </w:r>
      <w:proofErr w:type="spellEnd"/>
      <w:r>
        <w:t xml:space="preserve"> </w:t>
      </w:r>
      <w:proofErr w:type="spellStart"/>
      <w:r>
        <w:t>vnd</w:t>
      </w:r>
      <w:proofErr w:type="spellEnd"/>
      <w:r>
        <w:t xml:space="preserve"> das Ewige leben verdienet/ sey auch am dritten tag </w:t>
      </w:r>
      <w:proofErr w:type="spellStart"/>
      <w:r>
        <w:t>aufferstanden</w:t>
      </w:r>
      <w:proofErr w:type="spellEnd"/>
      <w:r>
        <w:t xml:space="preserve"> von den Todten/ </w:t>
      </w:r>
      <w:proofErr w:type="spellStart"/>
      <w:r>
        <w:t>vnd</w:t>
      </w:r>
      <w:proofErr w:type="spellEnd"/>
      <w:r>
        <w:t xml:space="preserve"> habe also sein ewige Gerechtigkeit </w:t>
      </w:r>
      <w:proofErr w:type="spellStart"/>
      <w:r>
        <w:t>dauon</w:t>
      </w:r>
      <w:proofErr w:type="spellEnd"/>
      <w:r>
        <w:t xml:space="preserve">/ Daniel am 9. sagt/ zu </w:t>
      </w:r>
      <w:proofErr w:type="spellStart"/>
      <w:r>
        <w:t>vns</w:t>
      </w:r>
      <w:proofErr w:type="spellEnd"/>
      <w:r>
        <w:t xml:space="preserve"> bracht/ das ist/ er hat </w:t>
      </w:r>
      <w:proofErr w:type="spellStart"/>
      <w:r>
        <w:t>vnns</w:t>
      </w:r>
      <w:proofErr w:type="spellEnd"/>
      <w:r>
        <w:t xml:space="preserve"> seinen gehorsam/ der nu bewehret </w:t>
      </w:r>
      <w:proofErr w:type="spellStart"/>
      <w:r>
        <w:t>vnd</w:t>
      </w:r>
      <w:proofErr w:type="spellEnd"/>
      <w:r>
        <w:t xml:space="preserve"> </w:t>
      </w:r>
      <w:proofErr w:type="spellStart"/>
      <w:r>
        <w:t>volkommen</w:t>
      </w:r>
      <w:proofErr w:type="spellEnd"/>
      <w:r>
        <w:t xml:space="preserve"> erfunden/ also/ das Christus </w:t>
      </w:r>
      <w:proofErr w:type="spellStart"/>
      <w:r>
        <w:t>darumb</w:t>
      </w:r>
      <w:proofErr w:type="spellEnd"/>
      <w:r>
        <w:t xml:space="preserve"> </w:t>
      </w:r>
      <w:proofErr w:type="spellStart"/>
      <w:r>
        <w:t>auß</w:t>
      </w:r>
      <w:proofErr w:type="spellEnd"/>
      <w:r>
        <w:t xml:space="preserve"> des Todtes banden entledigt </w:t>
      </w:r>
      <w:proofErr w:type="spellStart"/>
      <w:r>
        <w:t>vnd</w:t>
      </w:r>
      <w:proofErr w:type="spellEnd"/>
      <w:r>
        <w:t xml:space="preserve"> Herrlich zum Ewigen leben </w:t>
      </w:r>
      <w:proofErr w:type="spellStart"/>
      <w:r>
        <w:t>aufferstanden</w:t>
      </w:r>
      <w:proofErr w:type="spellEnd"/>
      <w:r>
        <w:t xml:space="preserve"> ist/ </w:t>
      </w:r>
      <w:proofErr w:type="spellStart"/>
      <w:r>
        <w:t>geschencket</w:t>
      </w:r>
      <w:proofErr w:type="spellEnd"/>
      <w:r>
        <w:t xml:space="preserve">/ das er </w:t>
      </w:r>
      <w:proofErr w:type="spellStart"/>
      <w:r>
        <w:t>vnns</w:t>
      </w:r>
      <w:proofErr w:type="spellEnd"/>
      <w:r>
        <w:t xml:space="preserve"> zugerechnet werde/ so wir </w:t>
      </w:r>
      <w:proofErr w:type="spellStart"/>
      <w:r>
        <w:t>darauff</w:t>
      </w:r>
      <w:proofErr w:type="spellEnd"/>
      <w:r>
        <w:t xml:space="preserve"> </w:t>
      </w:r>
      <w:proofErr w:type="spellStart"/>
      <w:r>
        <w:t>vertrawen</w:t>
      </w:r>
      <w:proofErr w:type="spellEnd"/>
      <w:r>
        <w:t xml:space="preserve">/ </w:t>
      </w:r>
      <w:proofErr w:type="spellStart"/>
      <w:r>
        <w:t>vnd</w:t>
      </w:r>
      <w:proofErr w:type="spellEnd"/>
      <w:r>
        <w:t xml:space="preserve"> </w:t>
      </w:r>
      <w:proofErr w:type="spellStart"/>
      <w:r>
        <w:t>dz</w:t>
      </w:r>
      <w:proofErr w:type="spellEnd"/>
      <w:r>
        <w:t xml:space="preserve"> wir auch </w:t>
      </w:r>
      <w:proofErr w:type="spellStart"/>
      <w:r>
        <w:t>vmb</w:t>
      </w:r>
      <w:proofErr w:type="spellEnd"/>
      <w:r>
        <w:t xml:space="preserve"> desselbigen willen Ewiglich leben </w:t>
      </w:r>
      <w:proofErr w:type="spellStart"/>
      <w:r>
        <w:t>vnd</w:t>
      </w:r>
      <w:proofErr w:type="spellEnd"/>
      <w:r>
        <w:t xml:space="preserve"> selig sein/ sintemal er nicht allein seinen Tod/ sondern auch sein </w:t>
      </w:r>
      <w:proofErr w:type="spellStart"/>
      <w:r>
        <w:t>aufferstehung</w:t>
      </w:r>
      <w:proofErr w:type="spellEnd"/>
      <w:r>
        <w:t xml:space="preserve"> </w:t>
      </w:r>
      <w:proofErr w:type="spellStart"/>
      <w:r>
        <w:t>vns</w:t>
      </w:r>
      <w:proofErr w:type="spellEnd"/>
      <w:r>
        <w:t xml:space="preserve"> zu gute </w:t>
      </w:r>
      <w:proofErr w:type="spellStart"/>
      <w:r>
        <w:t>volnbracht</w:t>
      </w:r>
      <w:proofErr w:type="spellEnd"/>
      <w:r>
        <w:t xml:space="preserve">/ </w:t>
      </w:r>
      <w:proofErr w:type="spellStart"/>
      <w:r>
        <w:t>vnd</w:t>
      </w:r>
      <w:proofErr w:type="spellEnd"/>
      <w:r>
        <w:t xml:space="preserve"> </w:t>
      </w:r>
      <w:proofErr w:type="spellStart"/>
      <w:r>
        <w:t>vns</w:t>
      </w:r>
      <w:proofErr w:type="spellEnd"/>
      <w:r>
        <w:t xml:space="preserve"> zu eigen </w:t>
      </w:r>
      <w:proofErr w:type="spellStart"/>
      <w:r>
        <w:t>geschencket</w:t>
      </w:r>
      <w:proofErr w:type="spellEnd"/>
      <w:r>
        <w:t xml:space="preserve"> hat. Es sagt </w:t>
      </w:r>
      <w:proofErr w:type="spellStart"/>
      <w:r>
        <w:t>vns</w:t>
      </w:r>
      <w:proofErr w:type="spellEnd"/>
      <w:r>
        <w:t xml:space="preserve"> auch das </w:t>
      </w:r>
      <w:proofErr w:type="spellStart"/>
      <w:r>
        <w:t>Euangelium</w:t>
      </w:r>
      <w:proofErr w:type="spellEnd"/>
      <w:r>
        <w:t xml:space="preserve">/ das er mit </w:t>
      </w:r>
      <w:proofErr w:type="spellStart"/>
      <w:r>
        <w:t>vnser</w:t>
      </w:r>
      <w:proofErr w:type="spellEnd"/>
      <w:r>
        <w:t xml:space="preserve"> Menschlichen </w:t>
      </w:r>
      <w:proofErr w:type="spellStart"/>
      <w:r>
        <w:t>natur</w:t>
      </w:r>
      <w:proofErr w:type="spellEnd"/>
      <w:r>
        <w:t xml:space="preserve">/ die er zu seiner ewigen </w:t>
      </w:r>
      <w:proofErr w:type="spellStart"/>
      <w:r>
        <w:t>Götlichen</w:t>
      </w:r>
      <w:proofErr w:type="spellEnd"/>
      <w:r>
        <w:t xml:space="preserve"> Natur in die persönliche </w:t>
      </w:r>
      <w:proofErr w:type="spellStart"/>
      <w:r>
        <w:t>einigkeit</w:t>
      </w:r>
      <w:proofErr w:type="spellEnd"/>
      <w:r>
        <w:t xml:space="preserve"> </w:t>
      </w:r>
      <w:proofErr w:type="spellStart"/>
      <w:r>
        <w:t>angenomen</w:t>
      </w:r>
      <w:proofErr w:type="spellEnd"/>
      <w:r>
        <w:t xml:space="preserve"> hat/ am viertzigsten tage nach seiner </w:t>
      </w:r>
      <w:proofErr w:type="spellStart"/>
      <w:r>
        <w:t>aufferstehung</w:t>
      </w:r>
      <w:proofErr w:type="spellEnd"/>
      <w:r>
        <w:t xml:space="preserve"> gen </w:t>
      </w:r>
      <w:proofErr w:type="spellStart"/>
      <w:r>
        <w:t>Himel</w:t>
      </w:r>
      <w:proofErr w:type="spellEnd"/>
      <w:r>
        <w:t xml:space="preserve"> </w:t>
      </w:r>
      <w:proofErr w:type="spellStart"/>
      <w:r>
        <w:t>vnd</w:t>
      </w:r>
      <w:proofErr w:type="spellEnd"/>
      <w:r>
        <w:t xml:space="preserve"> </w:t>
      </w:r>
      <w:proofErr w:type="spellStart"/>
      <w:r>
        <w:t>vber</w:t>
      </w:r>
      <w:proofErr w:type="spellEnd"/>
      <w:r>
        <w:t xml:space="preserve"> alle </w:t>
      </w:r>
      <w:proofErr w:type="spellStart"/>
      <w:r>
        <w:t>Himel</w:t>
      </w:r>
      <w:proofErr w:type="spellEnd"/>
      <w:r>
        <w:t xml:space="preserve"> gefahren sey/ </w:t>
      </w:r>
      <w:proofErr w:type="spellStart"/>
      <w:r>
        <w:t>vnd</w:t>
      </w:r>
      <w:proofErr w:type="spellEnd"/>
      <w:r>
        <w:t xml:space="preserve"> sitze zur rechten Hand seines Ewigen/ </w:t>
      </w:r>
      <w:proofErr w:type="spellStart"/>
      <w:r>
        <w:t>Allmechtigen</w:t>
      </w:r>
      <w:proofErr w:type="spellEnd"/>
      <w:r>
        <w:t xml:space="preserve"> Vatters/ das ist/ er ist auch nach seiner Menschlichen Natur der Ewigen herrlichen </w:t>
      </w:r>
      <w:proofErr w:type="spellStart"/>
      <w:r>
        <w:t>Maiestat</w:t>
      </w:r>
      <w:proofErr w:type="spellEnd"/>
      <w:r>
        <w:t xml:space="preserve"> Gottes </w:t>
      </w:r>
      <w:proofErr w:type="spellStart"/>
      <w:r>
        <w:t>theilhafftig</w:t>
      </w:r>
      <w:proofErr w:type="spellEnd"/>
      <w:r>
        <w:t xml:space="preserve"> worden/ </w:t>
      </w:r>
      <w:proofErr w:type="spellStart"/>
      <w:r>
        <w:t>vnd</w:t>
      </w:r>
      <w:proofErr w:type="spellEnd"/>
      <w:r>
        <w:t xml:space="preserve"> ist </w:t>
      </w:r>
      <w:proofErr w:type="spellStart"/>
      <w:r>
        <w:t>alda</w:t>
      </w:r>
      <w:proofErr w:type="spellEnd"/>
      <w:r>
        <w:t xml:space="preserve"> </w:t>
      </w:r>
      <w:proofErr w:type="spellStart"/>
      <w:r>
        <w:t>vnser</w:t>
      </w:r>
      <w:proofErr w:type="spellEnd"/>
      <w:r>
        <w:t xml:space="preserve"> Ewiger Fürspreche </w:t>
      </w:r>
      <w:proofErr w:type="spellStart"/>
      <w:r>
        <w:t>vnd</w:t>
      </w:r>
      <w:proofErr w:type="spellEnd"/>
      <w:r>
        <w:t xml:space="preserve"> hoher Priester/ durch welchen all </w:t>
      </w:r>
      <w:proofErr w:type="spellStart"/>
      <w:r>
        <w:t>vnser</w:t>
      </w:r>
      <w:proofErr w:type="spellEnd"/>
      <w:r>
        <w:t xml:space="preserve"> Gebet/ das wir in seinem </w:t>
      </w:r>
      <w:proofErr w:type="spellStart"/>
      <w:r>
        <w:t>namen</w:t>
      </w:r>
      <w:proofErr w:type="spellEnd"/>
      <w:r>
        <w:t xml:space="preserve"> thun/ erhöret/ wir auch all </w:t>
      </w:r>
      <w:proofErr w:type="spellStart"/>
      <w:r>
        <w:t>vnser</w:t>
      </w:r>
      <w:proofErr w:type="spellEnd"/>
      <w:r>
        <w:t xml:space="preserve"> leiden </w:t>
      </w:r>
      <w:proofErr w:type="spellStart"/>
      <w:r>
        <w:t>vnd</w:t>
      </w:r>
      <w:proofErr w:type="spellEnd"/>
      <w:r>
        <w:t xml:space="preserve"> gute </w:t>
      </w:r>
      <w:proofErr w:type="spellStart"/>
      <w:r>
        <w:t>Wercke</w:t>
      </w:r>
      <w:proofErr w:type="spellEnd"/>
      <w:r>
        <w:t xml:space="preserve">/ die wir </w:t>
      </w:r>
      <w:proofErr w:type="spellStart"/>
      <w:r>
        <w:t>auß</w:t>
      </w:r>
      <w:proofErr w:type="spellEnd"/>
      <w:r>
        <w:t xml:space="preserve"> dem Glauben nach seinem willen </w:t>
      </w:r>
      <w:proofErr w:type="spellStart"/>
      <w:r>
        <w:t>vnnd</w:t>
      </w:r>
      <w:proofErr w:type="spellEnd"/>
      <w:r>
        <w:t xml:space="preserve"> </w:t>
      </w:r>
      <w:proofErr w:type="spellStart"/>
      <w:r>
        <w:t>befehl</w:t>
      </w:r>
      <w:proofErr w:type="spellEnd"/>
      <w:r>
        <w:t xml:space="preserve"> thun/ ob sie </w:t>
      </w:r>
      <w:proofErr w:type="spellStart"/>
      <w:r>
        <w:t>wol</w:t>
      </w:r>
      <w:proofErr w:type="spellEnd"/>
      <w:r>
        <w:t xml:space="preserve"> </w:t>
      </w:r>
      <w:proofErr w:type="spellStart"/>
      <w:r>
        <w:t>vnuolkommen</w:t>
      </w:r>
      <w:proofErr w:type="spellEnd"/>
      <w:r>
        <w:t xml:space="preserve"> sein/ doch </w:t>
      </w:r>
      <w:proofErr w:type="spellStart"/>
      <w:r>
        <w:t>vmb</w:t>
      </w:r>
      <w:proofErr w:type="spellEnd"/>
      <w:r>
        <w:t xml:space="preserve"> </w:t>
      </w:r>
      <w:proofErr w:type="spellStart"/>
      <w:r>
        <w:t>seinet</w:t>
      </w:r>
      <w:proofErr w:type="spellEnd"/>
      <w:r>
        <w:t xml:space="preserve"> willen der Ewig Vatter </w:t>
      </w:r>
      <w:proofErr w:type="spellStart"/>
      <w:r>
        <w:t>jhm</w:t>
      </w:r>
      <w:proofErr w:type="spellEnd"/>
      <w:r>
        <w:t xml:space="preserve"> gefallen </w:t>
      </w:r>
      <w:proofErr w:type="spellStart"/>
      <w:r>
        <w:t>lesset</w:t>
      </w:r>
      <w:proofErr w:type="spellEnd"/>
      <w:r>
        <w:t xml:space="preserve">/ </w:t>
      </w:r>
      <w:proofErr w:type="spellStart"/>
      <w:r>
        <w:t>vnd</w:t>
      </w:r>
      <w:proofErr w:type="spellEnd"/>
      <w:r>
        <w:t xml:space="preserve"> als </w:t>
      </w:r>
      <w:proofErr w:type="spellStart"/>
      <w:r>
        <w:t>wolriechende</w:t>
      </w:r>
      <w:proofErr w:type="spellEnd"/>
      <w:r>
        <w:t xml:space="preserve">/ liebliche/ heilige </w:t>
      </w:r>
      <w:proofErr w:type="spellStart"/>
      <w:r>
        <w:t>Opffer</w:t>
      </w:r>
      <w:proofErr w:type="spellEnd"/>
      <w:r>
        <w:t xml:space="preserve"> </w:t>
      </w:r>
      <w:proofErr w:type="spellStart"/>
      <w:r>
        <w:t>auß</w:t>
      </w:r>
      <w:proofErr w:type="spellEnd"/>
      <w:r>
        <w:t xml:space="preserve"> </w:t>
      </w:r>
      <w:proofErr w:type="spellStart"/>
      <w:r>
        <w:t>gnaden</w:t>
      </w:r>
      <w:proofErr w:type="spellEnd"/>
      <w:r>
        <w:t xml:space="preserve"> </w:t>
      </w:r>
      <w:proofErr w:type="spellStart"/>
      <w:r>
        <w:t>annimmet</w:t>
      </w:r>
      <w:proofErr w:type="spellEnd"/>
      <w:r>
        <w:t xml:space="preserve">. </w:t>
      </w:r>
    </w:p>
    <w:p w14:paraId="790EF961" w14:textId="77777777" w:rsidR="00977C1F" w:rsidRDefault="00977C1F" w:rsidP="00977C1F">
      <w:pPr>
        <w:pStyle w:val="StandardWeb"/>
      </w:pPr>
      <w:r>
        <w:t xml:space="preserve">Aller meist aber ist </w:t>
      </w:r>
      <w:proofErr w:type="spellStart"/>
      <w:r>
        <w:t>vns</w:t>
      </w:r>
      <w:proofErr w:type="spellEnd"/>
      <w:r>
        <w:t xml:space="preserve"> seine </w:t>
      </w:r>
      <w:proofErr w:type="spellStart"/>
      <w:r>
        <w:t>Himelfart</w:t>
      </w:r>
      <w:proofErr w:type="spellEnd"/>
      <w:r>
        <w:t xml:space="preserve"> </w:t>
      </w:r>
      <w:proofErr w:type="spellStart"/>
      <w:r>
        <w:t>vnd</w:t>
      </w:r>
      <w:proofErr w:type="spellEnd"/>
      <w:r>
        <w:t xml:space="preserve"> ewige </w:t>
      </w:r>
      <w:proofErr w:type="spellStart"/>
      <w:r>
        <w:t>Herrligkeit</w:t>
      </w:r>
      <w:proofErr w:type="spellEnd"/>
      <w:r>
        <w:t xml:space="preserve"> in gewiß </w:t>
      </w:r>
      <w:proofErr w:type="spellStart"/>
      <w:r>
        <w:t>zeugniß</w:t>
      </w:r>
      <w:proofErr w:type="spellEnd"/>
      <w:r>
        <w:t xml:space="preserve">/ das wie </w:t>
      </w:r>
      <w:proofErr w:type="spellStart"/>
      <w:r>
        <w:t>vns</w:t>
      </w:r>
      <w:proofErr w:type="spellEnd"/>
      <w:r>
        <w:t xml:space="preserve"> </w:t>
      </w:r>
      <w:proofErr w:type="spellStart"/>
      <w:r>
        <w:t>vmb</w:t>
      </w:r>
      <w:proofErr w:type="spellEnd"/>
      <w:r>
        <w:t xml:space="preserve"> </w:t>
      </w:r>
      <w:proofErr w:type="spellStart"/>
      <w:r>
        <w:t>seinendt</w:t>
      </w:r>
      <w:proofErr w:type="spellEnd"/>
      <w:r>
        <w:t xml:space="preserve"> willen all </w:t>
      </w:r>
      <w:proofErr w:type="spellStart"/>
      <w:r>
        <w:t>vnser</w:t>
      </w:r>
      <w:proofErr w:type="spellEnd"/>
      <w:r>
        <w:t xml:space="preserve"> Sünde vergeben/ </w:t>
      </w:r>
      <w:proofErr w:type="spellStart"/>
      <w:r>
        <w:t>vnd</w:t>
      </w:r>
      <w:proofErr w:type="spellEnd"/>
      <w:r>
        <w:t xml:space="preserve"> seine Gerechtigkeit/ die er mit seinem gehorsam </w:t>
      </w:r>
      <w:proofErr w:type="spellStart"/>
      <w:r>
        <w:t>volnbracht</w:t>
      </w:r>
      <w:proofErr w:type="spellEnd"/>
      <w:r>
        <w:t xml:space="preserve"> hat/ </w:t>
      </w:r>
      <w:proofErr w:type="spellStart"/>
      <w:r>
        <w:t>vns</w:t>
      </w:r>
      <w:proofErr w:type="spellEnd"/>
      <w:r>
        <w:t xml:space="preserve"> </w:t>
      </w:r>
      <w:proofErr w:type="spellStart"/>
      <w:r>
        <w:t>geschencket</w:t>
      </w:r>
      <w:proofErr w:type="spellEnd"/>
      <w:r>
        <w:t xml:space="preserve"> </w:t>
      </w:r>
      <w:proofErr w:type="spellStart"/>
      <w:r>
        <w:t>vnd</w:t>
      </w:r>
      <w:proofErr w:type="spellEnd"/>
      <w:r>
        <w:t xml:space="preserve"> zugerechnet ist/ so wir sie im glauben </w:t>
      </w:r>
      <w:proofErr w:type="spellStart"/>
      <w:r>
        <w:t>annemen</w:t>
      </w:r>
      <w:proofErr w:type="spellEnd"/>
      <w:r>
        <w:t xml:space="preserve">/ also werde </w:t>
      </w:r>
      <w:proofErr w:type="spellStart"/>
      <w:r>
        <w:t>vns</w:t>
      </w:r>
      <w:proofErr w:type="spellEnd"/>
      <w:r>
        <w:t xml:space="preserve"> auch </w:t>
      </w:r>
      <w:proofErr w:type="spellStart"/>
      <w:r>
        <w:t>vmb</w:t>
      </w:r>
      <w:proofErr w:type="spellEnd"/>
      <w:r>
        <w:t xml:space="preserve"> </w:t>
      </w:r>
      <w:proofErr w:type="spellStart"/>
      <w:r>
        <w:t>seinet</w:t>
      </w:r>
      <w:proofErr w:type="spellEnd"/>
      <w:r>
        <w:t xml:space="preserve"> willen die Ewige </w:t>
      </w:r>
      <w:proofErr w:type="spellStart"/>
      <w:r>
        <w:t>seligkeit</w:t>
      </w:r>
      <w:proofErr w:type="spellEnd"/>
      <w:r>
        <w:t xml:space="preserve"> </w:t>
      </w:r>
      <w:proofErr w:type="spellStart"/>
      <w:r>
        <w:t>vnd</w:t>
      </w:r>
      <w:proofErr w:type="spellEnd"/>
      <w:r>
        <w:t xml:space="preserve"> </w:t>
      </w:r>
      <w:proofErr w:type="spellStart"/>
      <w:r>
        <w:t>Herrligkeit</w:t>
      </w:r>
      <w:proofErr w:type="spellEnd"/>
      <w:r>
        <w:t xml:space="preserve"> </w:t>
      </w:r>
      <w:proofErr w:type="spellStart"/>
      <w:r>
        <w:t>geschencket</w:t>
      </w:r>
      <w:proofErr w:type="spellEnd"/>
      <w:r>
        <w:t xml:space="preserve"> </w:t>
      </w:r>
      <w:proofErr w:type="spellStart"/>
      <w:r>
        <w:t>vnd</w:t>
      </w:r>
      <w:proofErr w:type="spellEnd"/>
      <w:r>
        <w:t xml:space="preserve"> zu seiner zeit </w:t>
      </w:r>
      <w:proofErr w:type="spellStart"/>
      <w:r>
        <w:t>eingethan</w:t>
      </w:r>
      <w:proofErr w:type="spellEnd"/>
      <w:r>
        <w:t xml:space="preserve"> werden/ denn ist der </w:t>
      </w:r>
      <w:proofErr w:type="spellStart"/>
      <w:r>
        <w:t>Mensche</w:t>
      </w:r>
      <w:proofErr w:type="spellEnd"/>
      <w:r>
        <w:t xml:space="preserve">/ welchen der Son Gottes zu seiner Göttlichen Natur </w:t>
      </w:r>
      <w:proofErr w:type="spellStart"/>
      <w:r>
        <w:t>inn</w:t>
      </w:r>
      <w:proofErr w:type="spellEnd"/>
      <w:r>
        <w:t xml:space="preserve"> Persönliche </w:t>
      </w:r>
      <w:proofErr w:type="spellStart"/>
      <w:r>
        <w:t>einigkeit</w:t>
      </w:r>
      <w:proofErr w:type="spellEnd"/>
      <w:r>
        <w:t xml:space="preserve"> angenommen hat/ </w:t>
      </w:r>
      <w:proofErr w:type="spellStart"/>
      <w:r>
        <w:t>vmb</w:t>
      </w:r>
      <w:proofErr w:type="spellEnd"/>
      <w:r>
        <w:t xml:space="preserve"> seines </w:t>
      </w:r>
      <w:proofErr w:type="spellStart"/>
      <w:r>
        <w:t>gehorsams</w:t>
      </w:r>
      <w:proofErr w:type="spellEnd"/>
      <w:r>
        <w:t xml:space="preserve"> oder Gerechtigkeit willen in ewige </w:t>
      </w:r>
      <w:proofErr w:type="spellStart"/>
      <w:r>
        <w:t>Herrligkeit</w:t>
      </w:r>
      <w:proofErr w:type="spellEnd"/>
      <w:r>
        <w:t xml:space="preserve"> gesetzt/ </w:t>
      </w:r>
      <w:proofErr w:type="spellStart"/>
      <w:r>
        <w:t>vnd</w:t>
      </w:r>
      <w:proofErr w:type="spellEnd"/>
      <w:r>
        <w:t xml:space="preserve"> ist aber desselbigen </w:t>
      </w:r>
      <w:proofErr w:type="spellStart"/>
      <w:r>
        <w:t>Menschens</w:t>
      </w:r>
      <w:proofErr w:type="spellEnd"/>
      <w:r>
        <w:t xml:space="preserve"> gehorsam </w:t>
      </w:r>
      <w:proofErr w:type="spellStart"/>
      <w:r>
        <w:t>vnd</w:t>
      </w:r>
      <w:proofErr w:type="spellEnd"/>
      <w:r>
        <w:t xml:space="preserve"> </w:t>
      </w:r>
      <w:proofErr w:type="spellStart"/>
      <w:r>
        <w:t>gerechtigkeit</w:t>
      </w:r>
      <w:proofErr w:type="spellEnd"/>
      <w:r>
        <w:t xml:space="preserve"> nicht vor </w:t>
      </w:r>
      <w:proofErr w:type="spellStart"/>
      <w:r>
        <w:t>jn</w:t>
      </w:r>
      <w:proofErr w:type="spellEnd"/>
      <w:r>
        <w:t xml:space="preserve"> </w:t>
      </w:r>
      <w:proofErr w:type="spellStart"/>
      <w:r>
        <w:t>selbs</w:t>
      </w:r>
      <w:proofErr w:type="spellEnd"/>
      <w:r>
        <w:t xml:space="preserve">/ sondern vor </w:t>
      </w:r>
      <w:proofErr w:type="spellStart"/>
      <w:r>
        <w:t>vnns</w:t>
      </w:r>
      <w:proofErr w:type="spellEnd"/>
      <w:r>
        <w:t xml:space="preserve"> </w:t>
      </w:r>
      <w:proofErr w:type="spellStart"/>
      <w:r>
        <w:t>volnbracht</w:t>
      </w:r>
      <w:proofErr w:type="spellEnd"/>
      <w:r>
        <w:t xml:space="preserve"> </w:t>
      </w:r>
      <w:proofErr w:type="spellStart"/>
      <w:r>
        <w:t>vnd</w:t>
      </w:r>
      <w:proofErr w:type="spellEnd"/>
      <w:r>
        <w:t xml:space="preserve"> </w:t>
      </w:r>
      <w:proofErr w:type="spellStart"/>
      <w:r>
        <w:t>vns</w:t>
      </w:r>
      <w:proofErr w:type="spellEnd"/>
      <w:r>
        <w:t xml:space="preserve"> zu eigen </w:t>
      </w:r>
      <w:proofErr w:type="spellStart"/>
      <w:r>
        <w:t>geschenckt</w:t>
      </w:r>
      <w:proofErr w:type="spellEnd"/>
      <w:r>
        <w:t xml:space="preserve">/ auch </w:t>
      </w:r>
      <w:proofErr w:type="spellStart"/>
      <w:r>
        <w:t>vns</w:t>
      </w:r>
      <w:proofErr w:type="spellEnd"/>
      <w:r>
        <w:t xml:space="preserve"> zu Trost </w:t>
      </w:r>
      <w:proofErr w:type="spellStart"/>
      <w:r>
        <w:t>vnd</w:t>
      </w:r>
      <w:proofErr w:type="spellEnd"/>
      <w:r>
        <w:t xml:space="preserve"> </w:t>
      </w:r>
      <w:proofErr w:type="spellStart"/>
      <w:r>
        <w:t>vergwissigung</w:t>
      </w:r>
      <w:proofErr w:type="spellEnd"/>
      <w:r>
        <w:t xml:space="preserve"> also Herrlich gekrönet/ wie </w:t>
      </w:r>
      <w:proofErr w:type="spellStart"/>
      <w:r>
        <w:t>kundts</w:t>
      </w:r>
      <w:proofErr w:type="spellEnd"/>
      <w:r>
        <w:t xml:space="preserve"> dann </w:t>
      </w:r>
      <w:proofErr w:type="spellStart"/>
      <w:r>
        <w:t>feylen</w:t>
      </w:r>
      <w:proofErr w:type="spellEnd"/>
      <w:r>
        <w:t xml:space="preserve">/ das wir </w:t>
      </w:r>
      <w:proofErr w:type="spellStart"/>
      <w:r>
        <w:t>nit</w:t>
      </w:r>
      <w:proofErr w:type="spellEnd"/>
      <w:r>
        <w:t xml:space="preserve"> auch </w:t>
      </w:r>
      <w:proofErr w:type="spellStart"/>
      <w:r>
        <w:t>vmb</w:t>
      </w:r>
      <w:proofErr w:type="spellEnd"/>
      <w:r>
        <w:t xml:space="preserve"> derselbigen für </w:t>
      </w:r>
      <w:proofErr w:type="spellStart"/>
      <w:r>
        <w:t>vns</w:t>
      </w:r>
      <w:proofErr w:type="spellEnd"/>
      <w:r>
        <w:t xml:space="preserve"> geschehenen </w:t>
      </w:r>
      <w:proofErr w:type="spellStart"/>
      <w:r>
        <w:t>vnd</w:t>
      </w:r>
      <w:proofErr w:type="spellEnd"/>
      <w:r>
        <w:t xml:space="preserve"> </w:t>
      </w:r>
      <w:proofErr w:type="spellStart"/>
      <w:r>
        <w:t>vns</w:t>
      </w:r>
      <w:proofErr w:type="spellEnd"/>
      <w:r>
        <w:t xml:space="preserve"> </w:t>
      </w:r>
      <w:proofErr w:type="spellStart"/>
      <w:r>
        <w:t>geschenckten</w:t>
      </w:r>
      <w:proofErr w:type="spellEnd"/>
      <w:r>
        <w:t xml:space="preserve"> Gerechtigkeit willen/ zur Ewigen </w:t>
      </w:r>
      <w:proofErr w:type="spellStart"/>
      <w:r>
        <w:t>Himlischen</w:t>
      </w:r>
      <w:proofErr w:type="spellEnd"/>
      <w:r>
        <w:t xml:space="preserve"> </w:t>
      </w:r>
      <w:proofErr w:type="spellStart"/>
      <w:r>
        <w:t>seligkeit</w:t>
      </w:r>
      <w:proofErr w:type="spellEnd"/>
      <w:r>
        <w:t xml:space="preserve"> erhaben würden? Wir haben auch den </w:t>
      </w:r>
      <w:proofErr w:type="spellStart"/>
      <w:r>
        <w:t>trost</w:t>
      </w:r>
      <w:proofErr w:type="spellEnd"/>
      <w:r>
        <w:t xml:space="preserve"> von der </w:t>
      </w:r>
      <w:proofErr w:type="spellStart"/>
      <w:r>
        <w:t>Himelfart</w:t>
      </w:r>
      <w:proofErr w:type="spellEnd"/>
      <w:r>
        <w:t xml:space="preserve"> Christi </w:t>
      </w:r>
      <w:proofErr w:type="spellStart"/>
      <w:r>
        <w:t>vnd</w:t>
      </w:r>
      <w:proofErr w:type="spellEnd"/>
      <w:r>
        <w:t xml:space="preserve"> von seinem sitzen zur rechten Hand Gottes/ das er ist ein Herr </w:t>
      </w:r>
      <w:proofErr w:type="spellStart"/>
      <w:r>
        <w:t>vnd</w:t>
      </w:r>
      <w:proofErr w:type="spellEnd"/>
      <w:r>
        <w:t xml:space="preserve"> König </w:t>
      </w:r>
      <w:proofErr w:type="spellStart"/>
      <w:r>
        <w:t>vber</w:t>
      </w:r>
      <w:proofErr w:type="spellEnd"/>
      <w:r>
        <w:t xml:space="preserve"> alles/ wie er sagt/ Matth. 28. Mir ist gegeben aller </w:t>
      </w:r>
      <w:proofErr w:type="spellStart"/>
      <w:r>
        <w:t>gewalt</w:t>
      </w:r>
      <w:proofErr w:type="spellEnd"/>
      <w:r>
        <w:t xml:space="preserve"> in Himmel </w:t>
      </w:r>
      <w:proofErr w:type="spellStart"/>
      <w:r>
        <w:t>vnd</w:t>
      </w:r>
      <w:proofErr w:type="spellEnd"/>
      <w:r>
        <w:t xml:space="preserve"> </w:t>
      </w:r>
      <w:proofErr w:type="spellStart"/>
      <w:r>
        <w:t>auff</w:t>
      </w:r>
      <w:proofErr w:type="spellEnd"/>
      <w:r>
        <w:t xml:space="preserve"> Erden. Nu ist er aber das Haupt seiner gemeine/ so wird er sie ja </w:t>
      </w:r>
      <w:proofErr w:type="spellStart"/>
      <w:r>
        <w:t>wol</w:t>
      </w:r>
      <w:proofErr w:type="spellEnd"/>
      <w:r>
        <w:t xml:space="preserve"> können schützen/ </w:t>
      </w:r>
      <w:proofErr w:type="spellStart"/>
      <w:r>
        <w:t>auß</w:t>
      </w:r>
      <w:proofErr w:type="spellEnd"/>
      <w:r>
        <w:t xml:space="preserve"> aller not erretten </w:t>
      </w:r>
      <w:proofErr w:type="spellStart"/>
      <w:r>
        <w:t>vnd</w:t>
      </w:r>
      <w:proofErr w:type="spellEnd"/>
      <w:r>
        <w:t xml:space="preserve"> sie Ewiglich erhalten/ er wird </w:t>
      </w:r>
      <w:proofErr w:type="spellStart"/>
      <w:r>
        <w:t>jr</w:t>
      </w:r>
      <w:proofErr w:type="spellEnd"/>
      <w:r>
        <w:t xml:space="preserve"> das </w:t>
      </w:r>
      <w:proofErr w:type="spellStart"/>
      <w:r>
        <w:t>wort</w:t>
      </w:r>
      <w:proofErr w:type="spellEnd"/>
      <w:r>
        <w:t xml:space="preserve"> des Lebens für </w:t>
      </w:r>
      <w:proofErr w:type="spellStart"/>
      <w:r>
        <w:t>vnd</w:t>
      </w:r>
      <w:proofErr w:type="spellEnd"/>
      <w:r>
        <w:t xml:space="preserve"> für </w:t>
      </w:r>
      <w:proofErr w:type="spellStart"/>
      <w:r>
        <w:t>bewaren</w:t>
      </w:r>
      <w:proofErr w:type="spellEnd"/>
      <w:r>
        <w:t xml:space="preserve">/ </w:t>
      </w:r>
      <w:proofErr w:type="spellStart"/>
      <w:r>
        <w:t>vnd</w:t>
      </w:r>
      <w:proofErr w:type="spellEnd"/>
      <w:r>
        <w:t xml:space="preserve"> vermittels demselbigen den heiligen Geist reichlich geben. </w:t>
      </w:r>
    </w:p>
    <w:p w14:paraId="4E81F958" w14:textId="77777777" w:rsidR="00977C1F" w:rsidRDefault="00977C1F" w:rsidP="00977C1F">
      <w:pPr>
        <w:pStyle w:val="StandardWeb"/>
      </w:pPr>
      <w:r>
        <w:t xml:space="preserve">Er wird auch zu </w:t>
      </w:r>
      <w:proofErr w:type="spellStart"/>
      <w:r>
        <w:t>bestimptem</w:t>
      </w:r>
      <w:proofErr w:type="spellEnd"/>
      <w:r>
        <w:t xml:space="preserve"> Tage wiederkommen/ wie er in seinem </w:t>
      </w:r>
      <w:proofErr w:type="spellStart"/>
      <w:r>
        <w:t>wort</w:t>
      </w:r>
      <w:proofErr w:type="spellEnd"/>
      <w:r>
        <w:t xml:space="preserve"> verheissen/ </w:t>
      </w:r>
      <w:proofErr w:type="spellStart"/>
      <w:r>
        <w:t>vnd</w:t>
      </w:r>
      <w:proofErr w:type="spellEnd"/>
      <w:r>
        <w:t xml:space="preserve"> </w:t>
      </w:r>
      <w:proofErr w:type="spellStart"/>
      <w:r>
        <w:t>gericht</w:t>
      </w:r>
      <w:proofErr w:type="spellEnd"/>
      <w:r>
        <w:t xml:space="preserve"> halten/ da er alle Todten </w:t>
      </w:r>
      <w:proofErr w:type="spellStart"/>
      <w:r>
        <w:t>aufferwecken</w:t>
      </w:r>
      <w:proofErr w:type="spellEnd"/>
      <w:r>
        <w:t xml:space="preserve">/ </w:t>
      </w:r>
      <w:proofErr w:type="spellStart"/>
      <w:r>
        <w:t>vnd</w:t>
      </w:r>
      <w:proofErr w:type="spellEnd"/>
      <w:r>
        <w:t xml:space="preserve"> seinen </w:t>
      </w:r>
      <w:proofErr w:type="spellStart"/>
      <w:r>
        <w:t>glaubigen</w:t>
      </w:r>
      <w:proofErr w:type="spellEnd"/>
      <w:r>
        <w:t xml:space="preserve"> das Ewige leben </w:t>
      </w:r>
      <w:proofErr w:type="spellStart"/>
      <w:r>
        <w:t>vnd</w:t>
      </w:r>
      <w:proofErr w:type="spellEnd"/>
      <w:r>
        <w:t xml:space="preserve"> aber den </w:t>
      </w:r>
      <w:proofErr w:type="spellStart"/>
      <w:r>
        <w:t>vnglaubigen</w:t>
      </w:r>
      <w:proofErr w:type="spellEnd"/>
      <w:r>
        <w:t xml:space="preserve"> </w:t>
      </w:r>
      <w:proofErr w:type="spellStart"/>
      <w:r>
        <w:t>vnd</w:t>
      </w:r>
      <w:proofErr w:type="spellEnd"/>
      <w:r>
        <w:t xml:space="preserve"> Gottlosen die ewige Qual </w:t>
      </w:r>
      <w:proofErr w:type="spellStart"/>
      <w:r>
        <w:t>vnd</w:t>
      </w:r>
      <w:proofErr w:type="spellEnd"/>
      <w:r>
        <w:t xml:space="preserve"> Pein geben wird. Dann werden </w:t>
      </w:r>
      <w:proofErr w:type="spellStart"/>
      <w:r>
        <w:t>jhn</w:t>
      </w:r>
      <w:proofErr w:type="spellEnd"/>
      <w:r>
        <w:t xml:space="preserve"> alle seine </w:t>
      </w:r>
      <w:proofErr w:type="spellStart"/>
      <w:r>
        <w:t>glaubigen</w:t>
      </w:r>
      <w:proofErr w:type="spellEnd"/>
      <w:r>
        <w:t xml:space="preserve">/ </w:t>
      </w:r>
      <w:proofErr w:type="spellStart"/>
      <w:r>
        <w:t>ohn</w:t>
      </w:r>
      <w:proofErr w:type="spellEnd"/>
      <w:r>
        <w:t xml:space="preserve"> das </w:t>
      </w:r>
      <w:proofErr w:type="spellStart"/>
      <w:r>
        <w:t>wort</w:t>
      </w:r>
      <w:proofErr w:type="spellEnd"/>
      <w:r>
        <w:t xml:space="preserve">/ von Angesicht zu Angesicht </w:t>
      </w:r>
      <w:proofErr w:type="spellStart"/>
      <w:r>
        <w:t>schawen</w:t>
      </w:r>
      <w:proofErr w:type="spellEnd"/>
      <w:r>
        <w:t xml:space="preserve">/ </w:t>
      </w:r>
      <w:proofErr w:type="spellStart"/>
      <w:r>
        <w:t>vnnd</w:t>
      </w:r>
      <w:proofErr w:type="spellEnd"/>
      <w:r>
        <w:t xml:space="preserve"> in </w:t>
      </w:r>
      <w:proofErr w:type="spellStart"/>
      <w:r>
        <w:t>jhm</w:t>
      </w:r>
      <w:proofErr w:type="spellEnd"/>
      <w:r>
        <w:t xml:space="preserve"> sich </w:t>
      </w:r>
      <w:proofErr w:type="spellStart"/>
      <w:r>
        <w:t>frewen</w:t>
      </w:r>
      <w:proofErr w:type="spellEnd"/>
      <w:r>
        <w:t xml:space="preserve"> </w:t>
      </w:r>
      <w:proofErr w:type="spellStart"/>
      <w:r>
        <w:t>vnd</w:t>
      </w:r>
      <w:proofErr w:type="spellEnd"/>
      <w:r>
        <w:t xml:space="preserve"> </w:t>
      </w:r>
      <w:proofErr w:type="spellStart"/>
      <w:r>
        <w:t>frölich</w:t>
      </w:r>
      <w:proofErr w:type="spellEnd"/>
      <w:r>
        <w:t xml:space="preserve"> sein/ mit </w:t>
      </w:r>
      <w:proofErr w:type="spellStart"/>
      <w:r>
        <w:t>jhm</w:t>
      </w:r>
      <w:proofErr w:type="spellEnd"/>
      <w:r>
        <w:t xml:space="preserve">/ als die Solle </w:t>
      </w:r>
      <w:proofErr w:type="spellStart"/>
      <w:r>
        <w:t>vnd</w:t>
      </w:r>
      <w:proofErr w:type="spellEnd"/>
      <w:r>
        <w:t xml:space="preserve"> Sterne/ an Leib </w:t>
      </w:r>
      <w:proofErr w:type="spellStart"/>
      <w:r>
        <w:t>vnnd</w:t>
      </w:r>
      <w:proofErr w:type="spellEnd"/>
      <w:r>
        <w:t xml:space="preserve"> Seele leuchten </w:t>
      </w:r>
      <w:proofErr w:type="spellStart"/>
      <w:r>
        <w:t>jmmer</w:t>
      </w:r>
      <w:proofErr w:type="spellEnd"/>
      <w:r>
        <w:t xml:space="preserve"> </w:t>
      </w:r>
      <w:proofErr w:type="spellStart"/>
      <w:r>
        <w:t>vnd</w:t>
      </w:r>
      <w:proofErr w:type="spellEnd"/>
      <w:r>
        <w:t xml:space="preserve"> Ewiglich/ </w:t>
      </w:r>
      <w:proofErr w:type="spellStart"/>
      <w:r>
        <w:t>vnd</w:t>
      </w:r>
      <w:proofErr w:type="spellEnd"/>
      <w:r>
        <w:t xml:space="preserve"> sich keines </w:t>
      </w:r>
      <w:proofErr w:type="spellStart"/>
      <w:r>
        <w:t>schmertzens</w:t>
      </w:r>
      <w:proofErr w:type="spellEnd"/>
      <w:r>
        <w:t xml:space="preserve"> noch </w:t>
      </w:r>
      <w:proofErr w:type="spellStart"/>
      <w:r>
        <w:t>betrübniß</w:t>
      </w:r>
      <w:proofErr w:type="spellEnd"/>
      <w:r>
        <w:t xml:space="preserve"> </w:t>
      </w:r>
      <w:proofErr w:type="spellStart"/>
      <w:r>
        <w:t>jmmermehr</w:t>
      </w:r>
      <w:proofErr w:type="spellEnd"/>
      <w:r>
        <w:t xml:space="preserve"> besorgen </w:t>
      </w:r>
      <w:proofErr w:type="spellStart"/>
      <w:r>
        <w:t>dürffen</w:t>
      </w:r>
      <w:proofErr w:type="spellEnd"/>
      <w:r>
        <w:t xml:space="preserve">. </w:t>
      </w:r>
    </w:p>
    <w:p w14:paraId="6B478F97" w14:textId="77777777" w:rsidR="00977C1F" w:rsidRDefault="00977C1F" w:rsidP="00977C1F">
      <w:pPr>
        <w:pStyle w:val="StandardWeb"/>
      </w:pPr>
      <w:r>
        <w:t xml:space="preserve">Das sey also </w:t>
      </w:r>
      <w:proofErr w:type="spellStart"/>
      <w:r>
        <w:t>kürtzlich</w:t>
      </w:r>
      <w:proofErr w:type="spellEnd"/>
      <w:r>
        <w:t xml:space="preserve"> von der </w:t>
      </w:r>
      <w:proofErr w:type="spellStart"/>
      <w:r>
        <w:t>Herrligkeit</w:t>
      </w:r>
      <w:proofErr w:type="spellEnd"/>
      <w:r>
        <w:t xml:space="preserve"> </w:t>
      </w:r>
      <w:proofErr w:type="spellStart"/>
      <w:r>
        <w:t>vnd</w:t>
      </w:r>
      <w:proofErr w:type="spellEnd"/>
      <w:r>
        <w:t xml:space="preserve"> </w:t>
      </w:r>
      <w:proofErr w:type="spellStart"/>
      <w:r>
        <w:t>vns</w:t>
      </w:r>
      <w:proofErr w:type="spellEnd"/>
      <w:r>
        <w:t xml:space="preserve"> gethan </w:t>
      </w:r>
      <w:proofErr w:type="spellStart"/>
      <w:r>
        <w:t>vnd</w:t>
      </w:r>
      <w:proofErr w:type="spellEnd"/>
      <w:r>
        <w:t xml:space="preserve"> </w:t>
      </w:r>
      <w:proofErr w:type="spellStart"/>
      <w:r>
        <w:t>verheissenen</w:t>
      </w:r>
      <w:proofErr w:type="spellEnd"/>
      <w:r>
        <w:t xml:space="preserve"> </w:t>
      </w:r>
      <w:proofErr w:type="spellStart"/>
      <w:r>
        <w:t>wolthaten</w:t>
      </w:r>
      <w:proofErr w:type="spellEnd"/>
      <w:r>
        <w:t xml:space="preserve"> Christi </w:t>
      </w:r>
      <w:proofErr w:type="spellStart"/>
      <w:r>
        <w:t>alhie</w:t>
      </w:r>
      <w:proofErr w:type="spellEnd"/>
      <w:r>
        <w:t xml:space="preserve"> </w:t>
      </w:r>
      <w:proofErr w:type="spellStart"/>
      <w:r>
        <w:t>geredt</w:t>
      </w:r>
      <w:proofErr w:type="spellEnd"/>
      <w:r>
        <w:t xml:space="preserve">/ </w:t>
      </w:r>
      <w:proofErr w:type="spellStart"/>
      <w:r>
        <w:t>dauon</w:t>
      </w:r>
      <w:proofErr w:type="spellEnd"/>
      <w:r>
        <w:t xml:space="preserve"> in </w:t>
      </w:r>
      <w:proofErr w:type="spellStart"/>
      <w:r>
        <w:t>vnserer</w:t>
      </w:r>
      <w:proofErr w:type="spellEnd"/>
      <w:r>
        <w:t xml:space="preserve"> Predicanten </w:t>
      </w:r>
      <w:proofErr w:type="spellStart"/>
      <w:r>
        <w:t>bekantniß</w:t>
      </w:r>
      <w:proofErr w:type="spellEnd"/>
      <w:r>
        <w:t xml:space="preserve"> </w:t>
      </w:r>
      <w:proofErr w:type="spellStart"/>
      <w:r>
        <w:t>vnd</w:t>
      </w:r>
      <w:proofErr w:type="spellEnd"/>
      <w:r>
        <w:t xml:space="preserve"> andern guten Büchern mehr gelesen mag werden. </w:t>
      </w:r>
    </w:p>
    <w:p w14:paraId="335C7FE7" w14:textId="77777777" w:rsidR="00977C1F" w:rsidRDefault="00977C1F" w:rsidP="00977C1F">
      <w:pPr>
        <w:pStyle w:val="berschrift2"/>
      </w:pPr>
      <w:r>
        <w:t xml:space="preserve">Von </w:t>
      </w:r>
      <w:proofErr w:type="spellStart"/>
      <w:r>
        <w:t>vnterscheid</w:t>
      </w:r>
      <w:proofErr w:type="spellEnd"/>
      <w:r>
        <w:t xml:space="preserve"> des Gesetzes </w:t>
      </w:r>
      <w:proofErr w:type="spellStart"/>
      <w:r>
        <w:t>vnnd</w:t>
      </w:r>
      <w:proofErr w:type="spellEnd"/>
      <w:r>
        <w:t xml:space="preserve"> des </w:t>
      </w:r>
      <w:proofErr w:type="spellStart"/>
      <w:r>
        <w:t>Euangelij</w:t>
      </w:r>
      <w:proofErr w:type="spellEnd"/>
      <w:r>
        <w:t>.</w:t>
      </w:r>
    </w:p>
    <w:p w14:paraId="7EA3980E" w14:textId="77777777" w:rsidR="00977C1F" w:rsidRDefault="00977C1F" w:rsidP="00977C1F">
      <w:pPr>
        <w:pStyle w:val="StandardWeb"/>
      </w:pPr>
      <w:r>
        <w:t xml:space="preserve">Es ist aber </w:t>
      </w:r>
      <w:proofErr w:type="spellStart"/>
      <w:r>
        <w:t>auß</w:t>
      </w:r>
      <w:proofErr w:type="spellEnd"/>
      <w:r>
        <w:t xml:space="preserve"> oberzelten worten sehr </w:t>
      </w:r>
      <w:proofErr w:type="spellStart"/>
      <w:r>
        <w:t>wol</w:t>
      </w:r>
      <w:proofErr w:type="spellEnd"/>
      <w:r>
        <w:t xml:space="preserve"> zu </w:t>
      </w:r>
      <w:proofErr w:type="spellStart"/>
      <w:r>
        <w:t>mercken</w:t>
      </w:r>
      <w:proofErr w:type="spellEnd"/>
      <w:r>
        <w:t xml:space="preserve">/ das das </w:t>
      </w:r>
      <w:proofErr w:type="spellStart"/>
      <w:r>
        <w:t>Euangelium</w:t>
      </w:r>
      <w:proofErr w:type="spellEnd"/>
      <w:r>
        <w:t xml:space="preserve"> </w:t>
      </w:r>
      <w:proofErr w:type="spellStart"/>
      <w:r>
        <w:t>vil</w:t>
      </w:r>
      <w:proofErr w:type="spellEnd"/>
      <w:r>
        <w:t xml:space="preserve"> ein ander </w:t>
      </w:r>
      <w:proofErr w:type="spellStart"/>
      <w:r>
        <w:t>Lere</w:t>
      </w:r>
      <w:proofErr w:type="spellEnd"/>
      <w:r>
        <w:t xml:space="preserve"> ist dann das Gesetze/ welchen </w:t>
      </w:r>
      <w:proofErr w:type="spellStart"/>
      <w:r>
        <w:t>vnterscheid</w:t>
      </w:r>
      <w:proofErr w:type="spellEnd"/>
      <w:r>
        <w:t xml:space="preserve"> wir mit grossem </w:t>
      </w:r>
      <w:proofErr w:type="spellStart"/>
      <w:r>
        <w:t>fleiß</w:t>
      </w:r>
      <w:proofErr w:type="spellEnd"/>
      <w:r>
        <w:t xml:space="preserve"> </w:t>
      </w:r>
      <w:proofErr w:type="spellStart"/>
      <w:r>
        <w:t>warnemen</w:t>
      </w:r>
      <w:proofErr w:type="spellEnd"/>
      <w:r>
        <w:t xml:space="preserve"> sollen/ </w:t>
      </w:r>
      <w:proofErr w:type="spellStart"/>
      <w:r>
        <w:t>auff</w:t>
      </w:r>
      <w:proofErr w:type="spellEnd"/>
      <w:r>
        <w:t xml:space="preserve"> das </w:t>
      </w:r>
      <w:proofErr w:type="spellStart"/>
      <w:r>
        <w:t>vns</w:t>
      </w:r>
      <w:proofErr w:type="spellEnd"/>
      <w:r>
        <w:t xml:space="preserve"> das tröstliche </w:t>
      </w:r>
      <w:proofErr w:type="spellStart"/>
      <w:r>
        <w:t>liecht</w:t>
      </w:r>
      <w:proofErr w:type="spellEnd"/>
      <w:r>
        <w:t xml:space="preserve"> der </w:t>
      </w:r>
      <w:proofErr w:type="spellStart"/>
      <w:r>
        <w:t>gnaden</w:t>
      </w:r>
      <w:proofErr w:type="spellEnd"/>
      <w:r>
        <w:t xml:space="preserve"> Gottes nicht wider wie im </w:t>
      </w:r>
      <w:proofErr w:type="spellStart"/>
      <w:r>
        <w:t>Bapstumb</w:t>
      </w:r>
      <w:proofErr w:type="spellEnd"/>
      <w:r>
        <w:t xml:space="preserve">/ </w:t>
      </w:r>
      <w:proofErr w:type="spellStart"/>
      <w:r>
        <w:t>verdunckelt</w:t>
      </w:r>
      <w:proofErr w:type="spellEnd"/>
      <w:r>
        <w:t xml:space="preserve"> werde. </w:t>
      </w:r>
    </w:p>
    <w:p w14:paraId="650D5ACD" w14:textId="77777777" w:rsidR="00977C1F" w:rsidRDefault="00977C1F" w:rsidP="00977C1F">
      <w:pPr>
        <w:pStyle w:val="StandardWeb"/>
      </w:pPr>
      <w:r>
        <w:t xml:space="preserve">Das Gesetz ist ein </w:t>
      </w:r>
      <w:proofErr w:type="spellStart"/>
      <w:r>
        <w:t>Ampt</w:t>
      </w:r>
      <w:proofErr w:type="spellEnd"/>
      <w:r>
        <w:t xml:space="preserve"> des Buchstabes/ der </w:t>
      </w:r>
      <w:proofErr w:type="spellStart"/>
      <w:r>
        <w:t>vns</w:t>
      </w:r>
      <w:proofErr w:type="spellEnd"/>
      <w:r>
        <w:t xml:space="preserve"> Tödtet </w:t>
      </w:r>
      <w:proofErr w:type="spellStart"/>
      <w:r>
        <w:t>vnd</w:t>
      </w:r>
      <w:proofErr w:type="spellEnd"/>
      <w:r>
        <w:t xml:space="preserve"> </w:t>
      </w:r>
      <w:proofErr w:type="spellStart"/>
      <w:r>
        <w:t>verdampt</w:t>
      </w:r>
      <w:proofErr w:type="spellEnd"/>
      <w:r>
        <w:t xml:space="preserve">/ </w:t>
      </w:r>
      <w:proofErr w:type="spellStart"/>
      <w:r>
        <w:t>vmb</w:t>
      </w:r>
      <w:proofErr w:type="spellEnd"/>
      <w:r>
        <w:t xml:space="preserve"> </w:t>
      </w:r>
      <w:proofErr w:type="spellStart"/>
      <w:r>
        <w:t>vnser</w:t>
      </w:r>
      <w:proofErr w:type="spellEnd"/>
      <w:r>
        <w:t xml:space="preserve"> Sünde </w:t>
      </w:r>
      <w:proofErr w:type="spellStart"/>
      <w:r>
        <w:t>vnd</w:t>
      </w:r>
      <w:proofErr w:type="spellEnd"/>
      <w:r>
        <w:t xml:space="preserve"> </w:t>
      </w:r>
      <w:proofErr w:type="spellStart"/>
      <w:r>
        <w:t>vngerechtigkeit</w:t>
      </w:r>
      <w:proofErr w:type="spellEnd"/>
      <w:r>
        <w:t xml:space="preserve"> willen. Das </w:t>
      </w:r>
      <w:proofErr w:type="spellStart"/>
      <w:r>
        <w:t>Euangelium</w:t>
      </w:r>
      <w:proofErr w:type="spellEnd"/>
      <w:r>
        <w:t xml:space="preserve"> ist ein </w:t>
      </w:r>
      <w:proofErr w:type="spellStart"/>
      <w:r>
        <w:t>Ampt</w:t>
      </w:r>
      <w:proofErr w:type="spellEnd"/>
      <w:r>
        <w:t xml:space="preserve"> des heiligen Geistes/ dadurch er </w:t>
      </w:r>
      <w:proofErr w:type="spellStart"/>
      <w:r>
        <w:t>vns</w:t>
      </w:r>
      <w:proofErr w:type="spellEnd"/>
      <w:r>
        <w:t xml:space="preserve"> die </w:t>
      </w:r>
      <w:proofErr w:type="spellStart"/>
      <w:r>
        <w:t>gerechtigkeit</w:t>
      </w:r>
      <w:proofErr w:type="spellEnd"/>
      <w:r>
        <w:t xml:space="preserve"> Jesu Christi </w:t>
      </w:r>
      <w:proofErr w:type="spellStart"/>
      <w:r>
        <w:t>zueigenet</w:t>
      </w:r>
      <w:proofErr w:type="spellEnd"/>
      <w:r>
        <w:t xml:space="preserve">/ </w:t>
      </w:r>
      <w:proofErr w:type="spellStart"/>
      <w:r>
        <w:t>vnnd</w:t>
      </w:r>
      <w:proofErr w:type="spellEnd"/>
      <w:r>
        <w:t xml:space="preserve"> den Glauben in </w:t>
      </w:r>
      <w:proofErr w:type="spellStart"/>
      <w:r>
        <w:t>vnsern</w:t>
      </w:r>
      <w:proofErr w:type="spellEnd"/>
      <w:r>
        <w:t xml:space="preserve"> </w:t>
      </w:r>
      <w:proofErr w:type="spellStart"/>
      <w:r>
        <w:t>Hertzen</w:t>
      </w:r>
      <w:proofErr w:type="spellEnd"/>
      <w:r>
        <w:t xml:space="preserve"> schaffet/ das wie dieselbige zugerechnete Gerechtigkeit fassen/ </w:t>
      </w:r>
      <w:proofErr w:type="spellStart"/>
      <w:r>
        <w:t>vnnd</w:t>
      </w:r>
      <w:proofErr w:type="spellEnd"/>
      <w:r>
        <w:t xml:space="preserve"> allein </w:t>
      </w:r>
      <w:proofErr w:type="spellStart"/>
      <w:r>
        <w:t>darauff</w:t>
      </w:r>
      <w:proofErr w:type="spellEnd"/>
      <w:r>
        <w:t xml:space="preserve"> </w:t>
      </w:r>
      <w:proofErr w:type="spellStart"/>
      <w:r>
        <w:t>vertrawen</w:t>
      </w:r>
      <w:proofErr w:type="spellEnd"/>
      <w:r>
        <w:t xml:space="preserve">. Durch welchen Glauben </w:t>
      </w:r>
      <w:proofErr w:type="spellStart"/>
      <w:r>
        <w:t>vnsere</w:t>
      </w:r>
      <w:proofErr w:type="spellEnd"/>
      <w:r>
        <w:t xml:space="preserve"> </w:t>
      </w:r>
      <w:proofErr w:type="spellStart"/>
      <w:r>
        <w:t>Hertzen</w:t>
      </w:r>
      <w:proofErr w:type="spellEnd"/>
      <w:r>
        <w:t xml:space="preserve"> getröstet/ lebendig gemacht/ </w:t>
      </w:r>
      <w:proofErr w:type="spellStart"/>
      <w:r>
        <w:t>vnd</w:t>
      </w:r>
      <w:proofErr w:type="spellEnd"/>
      <w:r>
        <w:t xml:space="preserve">/ das wir </w:t>
      </w:r>
      <w:proofErr w:type="spellStart"/>
      <w:r>
        <w:t>vmb</w:t>
      </w:r>
      <w:proofErr w:type="spellEnd"/>
      <w:r>
        <w:t xml:space="preserve"> Christi willen von Gott </w:t>
      </w:r>
      <w:proofErr w:type="spellStart"/>
      <w:r>
        <w:t>auß</w:t>
      </w:r>
      <w:proofErr w:type="spellEnd"/>
      <w:r>
        <w:t xml:space="preserve"> lauter </w:t>
      </w:r>
      <w:proofErr w:type="spellStart"/>
      <w:r>
        <w:t>genaden</w:t>
      </w:r>
      <w:proofErr w:type="spellEnd"/>
      <w:r>
        <w:t xml:space="preserve"> zu </w:t>
      </w:r>
      <w:proofErr w:type="spellStart"/>
      <w:r>
        <w:t>kindern</w:t>
      </w:r>
      <w:proofErr w:type="spellEnd"/>
      <w:r>
        <w:t xml:space="preserve"> angenommen/ </w:t>
      </w:r>
      <w:proofErr w:type="spellStart"/>
      <w:r>
        <w:t>vnd</w:t>
      </w:r>
      <w:proofErr w:type="spellEnd"/>
      <w:r>
        <w:t xml:space="preserve"> mit Christo die Ewige </w:t>
      </w:r>
      <w:proofErr w:type="spellStart"/>
      <w:r>
        <w:t>Seeligkeit</w:t>
      </w:r>
      <w:proofErr w:type="spellEnd"/>
      <w:r>
        <w:t xml:space="preserve"> besitzen sollen </w:t>
      </w:r>
      <w:proofErr w:type="spellStart"/>
      <w:r>
        <w:t>vergwissiget</w:t>
      </w:r>
      <w:proofErr w:type="spellEnd"/>
      <w:r>
        <w:t xml:space="preserve">/ versichert </w:t>
      </w:r>
      <w:proofErr w:type="spellStart"/>
      <w:r>
        <w:t>vnd</w:t>
      </w:r>
      <w:proofErr w:type="spellEnd"/>
      <w:r>
        <w:t xml:space="preserve"> </w:t>
      </w:r>
      <w:proofErr w:type="spellStart"/>
      <w:r>
        <w:t>bestetiget</w:t>
      </w:r>
      <w:proofErr w:type="spellEnd"/>
      <w:r>
        <w:t xml:space="preserve"> werden. Diese </w:t>
      </w:r>
      <w:proofErr w:type="spellStart"/>
      <w:r>
        <w:t>beschreibung</w:t>
      </w:r>
      <w:proofErr w:type="spellEnd"/>
      <w:r>
        <w:t xml:space="preserve">/ anzuzeigen den </w:t>
      </w:r>
      <w:proofErr w:type="spellStart"/>
      <w:r>
        <w:t>vnterscheid</w:t>
      </w:r>
      <w:proofErr w:type="spellEnd"/>
      <w:r>
        <w:t xml:space="preserve"> des Gesetzes </w:t>
      </w:r>
      <w:proofErr w:type="spellStart"/>
      <w:r>
        <w:t>vnnd</w:t>
      </w:r>
      <w:proofErr w:type="spellEnd"/>
      <w:r>
        <w:t xml:space="preserve"> des </w:t>
      </w:r>
      <w:proofErr w:type="spellStart"/>
      <w:r>
        <w:t>Euangelii</w:t>
      </w:r>
      <w:proofErr w:type="spellEnd"/>
      <w:r>
        <w:t xml:space="preserve">/ </w:t>
      </w:r>
      <w:proofErr w:type="spellStart"/>
      <w:r>
        <w:t>seind</w:t>
      </w:r>
      <w:proofErr w:type="spellEnd"/>
      <w:r>
        <w:t xml:space="preserve"> </w:t>
      </w:r>
      <w:proofErr w:type="spellStart"/>
      <w:r>
        <w:t>auß</w:t>
      </w:r>
      <w:proofErr w:type="spellEnd"/>
      <w:r>
        <w:t xml:space="preserve"> dem dritten Capitel der andern Epistel an die </w:t>
      </w:r>
      <w:proofErr w:type="spellStart"/>
      <w:r>
        <w:t>Corinthier</w:t>
      </w:r>
      <w:proofErr w:type="spellEnd"/>
      <w:r>
        <w:t xml:space="preserve">/ </w:t>
      </w:r>
      <w:proofErr w:type="spellStart"/>
      <w:r>
        <w:t>vnd</w:t>
      </w:r>
      <w:proofErr w:type="spellEnd"/>
      <w:r>
        <w:t xml:space="preserve"> </w:t>
      </w:r>
      <w:proofErr w:type="spellStart"/>
      <w:r>
        <w:t>auß</w:t>
      </w:r>
      <w:proofErr w:type="spellEnd"/>
      <w:r>
        <w:t xml:space="preserve"> dem 4. Cap. der Epistel an die Galater genommen. </w:t>
      </w:r>
      <w:proofErr w:type="spellStart"/>
      <w:r>
        <w:t>Vnd</w:t>
      </w:r>
      <w:proofErr w:type="spellEnd"/>
      <w:r>
        <w:t xml:space="preserve"> ist der </w:t>
      </w:r>
      <w:proofErr w:type="spellStart"/>
      <w:r>
        <w:t>vnterscheid</w:t>
      </w:r>
      <w:proofErr w:type="spellEnd"/>
      <w:r>
        <w:t xml:space="preserve"> erstlich in den worten/ </w:t>
      </w:r>
      <w:proofErr w:type="spellStart"/>
      <w:r>
        <w:t>Buchstab</w:t>
      </w:r>
      <w:proofErr w:type="spellEnd"/>
      <w:r>
        <w:t xml:space="preserve"> </w:t>
      </w:r>
      <w:proofErr w:type="spellStart"/>
      <w:r>
        <w:t>vnd</w:t>
      </w:r>
      <w:proofErr w:type="spellEnd"/>
      <w:r>
        <w:t xml:space="preserve"> Geist/ welche gegen einander gesetzt werden/ zu </w:t>
      </w:r>
      <w:proofErr w:type="spellStart"/>
      <w:r>
        <w:t>mercken</w:t>
      </w:r>
      <w:proofErr w:type="spellEnd"/>
      <w:r>
        <w:t xml:space="preserve">/ denn der heilige Geist wird nicht gegeben </w:t>
      </w:r>
      <w:proofErr w:type="spellStart"/>
      <w:r>
        <w:t>auß</w:t>
      </w:r>
      <w:proofErr w:type="spellEnd"/>
      <w:r>
        <w:t xml:space="preserve"> der Predig des Gesetzes/ sondern </w:t>
      </w:r>
      <w:proofErr w:type="spellStart"/>
      <w:r>
        <w:t>auß</w:t>
      </w:r>
      <w:proofErr w:type="spellEnd"/>
      <w:r>
        <w:t xml:space="preserve"> der Predig </w:t>
      </w:r>
      <w:proofErr w:type="spellStart"/>
      <w:r>
        <w:t>vnd</w:t>
      </w:r>
      <w:proofErr w:type="spellEnd"/>
      <w:r>
        <w:t xml:space="preserve"> </w:t>
      </w:r>
      <w:proofErr w:type="spellStart"/>
      <w:r>
        <w:t>betrachtung</w:t>
      </w:r>
      <w:proofErr w:type="spellEnd"/>
      <w:r>
        <w:t xml:space="preserve"> des </w:t>
      </w:r>
      <w:proofErr w:type="spellStart"/>
      <w:r>
        <w:t>Euangelii</w:t>
      </w:r>
      <w:proofErr w:type="spellEnd"/>
      <w:r>
        <w:t xml:space="preserve">/ wie der Apostel Paulus auch </w:t>
      </w:r>
      <w:proofErr w:type="spellStart"/>
      <w:r>
        <w:t>Galat</w:t>
      </w:r>
      <w:proofErr w:type="spellEnd"/>
      <w:r>
        <w:t xml:space="preserve">: 3. Bezeuget/ da er spricht/ habt ihr den Geist empfangen </w:t>
      </w:r>
      <w:proofErr w:type="spellStart"/>
      <w:r>
        <w:t>auß</w:t>
      </w:r>
      <w:proofErr w:type="spellEnd"/>
      <w:r>
        <w:t xml:space="preserve"> den </w:t>
      </w:r>
      <w:proofErr w:type="spellStart"/>
      <w:r>
        <w:t>wercken</w:t>
      </w:r>
      <w:proofErr w:type="spellEnd"/>
      <w:r>
        <w:t xml:space="preserve"> des Gesetzes oder </w:t>
      </w:r>
      <w:proofErr w:type="spellStart"/>
      <w:r>
        <w:t>auß</w:t>
      </w:r>
      <w:proofErr w:type="spellEnd"/>
      <w:r>
        <w:t xml:space="preserve"> der Predig des Glaubens. Der euch nu den Geist gibt </w:t>
      </w:r>
      <w:proofErr w:type="spellStart"/>
      <w:r>
        <w:t>vnd</w:t>
      </w:r>
      <w:proofErr w:type="spellEnd"/>
      <w:r>
        <w:t xml:space="preserve"> </w:t>
      </w:r>
      <w:proofErr w:type="spellStart"/>
      <w:r>
        <w:t>kreffitglich</w:t>
      </w:r>
      <w:proofErr w:type="spellEnd"/>
      <w:r>
        <w:t xml:space="preserve"> in euch </w:t>
      </w:r>
      <w:proofErr w:type="spellStart"/>
      <w:r>
        <w:t>wircket</w:t>
      </w:r>
      <w:proofErr w:type="spellEnd"/>
      <w:r>
        <w:t xml:space="preserve">/ thut er solches </w:t>
      </w:r>
      <w:proofErr w:type="spellStart"/>
      <w:r>
        <w:t>auß</w:t>
      </w:r>
      <w:proofErr w:type="spellEnd"/>
      <w:r>
        <w:t xml:space="preserve"> den </w:t>
      </w:r>
      <w:proofErr w:type="spellStart"/>
      <w:r>
        <w:t>wercken</w:t>
      </w:r>
      <w:proofErr w:type="spellEnd"/>
      <w:r>
        <w:t xml:space="preserve"> des Gesetzes oder </w:t>
      </w:r>
      <w:proofErr w:type="spellStart"/>
      <w:r>
        <w:t>auß</w:t>
      </w:r>
      <w:proofErr w:type="spellEnd"/>
      <w:r>
        <w:t xml:space="preserve"> der Predig des </w:t>
      </w:r>
      <w:proofErr w:type="spellStart"/>
      <w:r>
        <w:t>glaubens</w:t>
      </w:r>
      <w:proofErr w:type="spellEnd"/>
      <w:r>
        <w:t xml:space="preserve">? Mit welchen worten der Apostel die Galater </w:t>
      </w:r>
      <w:proofErr w:type="spellStart"/>
      <w:r>
        <w:t>vberzeuget</w:t>
      </w:r>
      <w:proofErr w:type="spellEnd"/>
      <w:r>
        <w:t xml:space="preserve">/ das sie bekennen müssen/ der Geist Gottes sey </w:t>
      </w:r>
      <w:proofErr w:type="spellStart"/>
      <w:r>
        <w:t>jhnen</w:t>
      </w:r>
      <w:proofErr w:type="spellEnd"/>
      <w:r>
        <w:t xml:space="preserve"> </w:t>
      </w:r>
      <w:proofErr w:type="spellStart"/>
      <w:r>
        <w:t>auß</w:t>
      </w:r>
      <w:proofErr w:type="spellEnd"/>
      <w:r>
        <w:t xml:space="preserve"> dem </w:t>
      </w:r>
      <w:proofErr w:type="spellStart"/>
      <w:r>
        <w:t>Euangelio</w:t>
      </w:r>
      <w:proofErr w:type="spellEnd"/>
      <w:r>
        <w:t xml:space="preserve">/ welches ein Glaubens Predig ist/ </w:t>
      </w:r>
      <w:proofErr w:type="spellStart"/>
      <w:r>
        <w:t>vnd</w:t>
      </w:r>
      <w:proofErr w:type="spellEnd"/>
      <w:r>
        <w:t xml:space="preserve"> nicht </w:t>
      </w:r>
      <w:proofErr w:type="spellStart"/>
      <w:r>
        <w:t>auß</w:t>
      </w:r>
      <w:proofErr w:type="spellEnd"/>
      <w:r>
        <w:t xml:space="preserve"> den </w:t>
      </w:r>
      <w:proofErr w:type="spellStart"/>
      <w:r>
        <w:t>wercken</w:t>
      </w:r>
      <w:proofErr w:type="spellEnd"/>
      <w:r>
        <w:t xml:space="preserve"> des Gesetzes gegeben/ </w:t>
      </w:r>
      <w:proofErr w:type="spellStart"/>
      <w:r>
        <w:t>darumb</w:t>
      </w:r>
      <w:proofErr w:type="spellEnd"/>
      <w:r>
        <w:t xml:space="preserve"> auch Luther diese </w:t>
      </w:r>
      <w:proofErr w:type="spellStart"/>
      <w:r>
        <w:t>erklerung</w:t>
      </w:r>
      <w:proofErr w:type="spellEnd"/>
      <w:r>
        <w:t xml:space="preserve"> </w:t>
      </w:r>
      <w:proofErr w:type="spellStart"/>
      <w:r>
        <w:t>vber</w:t>
      </w:r>
      <w:proofErr w:type="spellEnd"/>
      <w:r>
        <w:t xml:space="preserve"> dieselbigen worte Pauli geschrieben hat/ </w:t>
      </w:r>
      <w:proofErr w:type="spellStart"/>
      <w:r>
        <w:t>auß</w:t>
      </w:r>
      <w:proofErr w:type="spellEnd"/>
      <w:r>
        <w:t xml:space="preserve"> diesen worten/ spricht er/ mag man leichtlich verstehen den </w:t>
      </w:r>
      <w:proofErr w:type="spellStart"/>
      <w:r>
        <w:t>vnterscheid</w:t>
      </w:r>
      <w:proofErr w:type="spellEnd"/>
      <w:r>
        <w:t xml:space="preserve"> zwischen dem Gesetz </w:t>
      </w:r>
      <w:proofErr w:type="spellStart"/>
      <w:r>
        <w:t>vnd</w:t>
      </w:r>
      <w:proofErr w:type="spellEnd"/>
      <w:r>
        <w:t xml:space="preserve"> dem </w:t>
      </w:r>
      <w:proofErr w:type="spellStart"/>
      <w:r>
        <w:t>Euangelio</w:t>
      </w:r>
      <w:proofErr w:type="spellEnd"/>
      <w:r>
        <w:t xml:space="preserve">. </w:t>
      </w:r>
    </w:p>
    <w:p w14:paraId="4C616548" w14:textId="77777777" w:rsidR="00977C1F" w:rsidRDefault="00977C1F" w:rsidP="00977C1F">
      <w:pPr>
        <w:pStyle w:val="StandardWeb"/>
      </w:pPr>
      <w:r>
        <w:t xml:space="preserve">Das Gesetz bringt den heiligen Geist nimmermehr/ </w:t>
      </w:r>
      <w:proofErr w:type="spellStart"/>
      <w:r>
        <w:t>darumb</w:t>
      </w:r>
      <w:proofErr w:type="spellEnd"/>
      <w:r>
        <w:t xml:space="preserve"> so machts auch nit gerecht/ denn es </w:t>
      </w:r>
      <w:proofErr w:type="spellStart"/>
      <w:r>
        <w:t>leret</w:t>
      </w:r>
      <w:proofErr w:type="spellEnd"/>
      <w:r>
        <w:t xml:space="preserve"> allein was wir thun sollen. Das </w:t>
      </w:r>
      <w:proofErr w:type="spellStart"/>
      <w:r>
        <w:t>Euangelium</w:t>
      </w:r>
      <w:proofErr w:type="spellEnd"/>
      <w:r>
        <w:t xml:space="preserve"> aber bringet den heiligen Geist/ denn es Lehret/ was wir empfahen sollen. Denn Mosts ist mit seinem Gesetz ein </w:t>
      </w:r>
      <w:proofErr w:type="spellStart"/>
      <w:r>
        <w:t>Dreiber</w:t>
      </w:r>
      <w:proofErr w:type="spellEnd"/>
      <w:r>
        <w:t xml:space="preserve"> oder </w:t>
      </w:r>
      <w:proofErr w:type="spellStart"/>
      <w:r>
        <w:t>Heischer</w:t>
      </w:r>
      <w:proofErr w:type="spellEnd"/>
      <w:r>
        <w:t xml:space="preserve">/ der da heischet </w:t>
      </w:r>
      <w:proofErr w:type="spellStart"/>
      <w:r>
        <w:t>vnd</w:t>
      </w:r>
      <w:proofErr w:type="spellEnd"/>
      <w:r>
        <w:t xml:space="preserve"> fordert mit grossem </w:t>
      </w:r>
      <w:proofErr w:type="spellStart"/>
      <w:r>
        <w:t>zwange</w:t>
      </w:r>
      <w:proofErr w:type="spellEnd"/>
      <w:r>
        <w:t xml:space="preserve">/ das wir </w:t>
      </w:r>
      <w:proofErr w:type="spellStart"/>
      <w:r>
        <w:t>wircken</w:t>
      </w:r>
      <w:proofErr w:type="spellEnd"/>
      <w:r>
        <w:t xml:space="preserve"> </w:t>
      </w:r>
      <w:proofErr w:type="spellStart"/>
      <w:r>
        <w:t>vnd</w:t>
      </w:r>
      <w:proofErr w:type="spellEnd"/>
      <w:r>
        <w:t xml:space="preserve"> geben sollen/ Summa das Gesetz fordert </w:t>
      </w:r>
      <w:proofErr w:type="spellStart"/>
      <w:r>
        <w:t>vnnd</w:t>
      </w:r>
      <w:proofErr w:type="spellEnd"/>
      <w:r>
        <w:t xml:space="preserve"> heischet von </w:t>
      </w:r>
      <w:proofErr w:type="spellStart"/>
      <w:r>
        <w:t>vns</w:t>
      </w:r>
      <w:proofErr w:type="spellEnd"/>
      <w:r>
        <w:t xml:space="preserve">/ aber das </w:t>
      </w:r>
      <w:proofErr w:type="spellStart"/>
      <w:r>
        <w:t>Euangelium</w:t>
      </w:r>
      <w:proofErr w:type="spellEnd"/>
      <w:r>
        <w:t xml:space="preserve"> heischet nichts/ Sondern </w:t>
      </w:r>
      <w:proofErr w:type="spellStart"/>
      <w:r>
        <w:t>schencket</w:t>
      </w:r>
      <w:proofErr w:type="spellEnd"/>
      <w:r>
        <w:t xml:space="preserve"> </w:t>
      </w:r>
      <w:proofErr w:type="spellStart"/>
      <w:r>
        <w:t>vmbsonst</w:t>
      </w:r>
      <w:proofErr w:type="spellEnd"/>
      <w:r>
        <w:t xml:space="preserve">/ </w:t>
      </w:r>
      <w:proofErr w:type="spellStart"/>
      <w:r>
        <w:t>vnnd</w:t>
      </w:r>
      <w:proofErr w:type="spellEnd"/>
      <w:r>
        <w:t xml:space="preserve"> </w:t>
      </w:r>
      <w:proofErr w:type="spellStart"/>
      <w:r>
        <w:t>heist</w:t>
      </w:r>
      <w:proofErr w:type="spellEnd"/>
      <w:r>
        <w:t xml:space="preserve"> </w:t>
      </w:r>
      <w:proofErr w:type="spellStart"/>
      <w:r>
        <w:t>vns</w:t>
      </w:r>
      <w:proofErr w:type="spellEnd"/>
      <w:r>
        <w:t xml:space="preserve"> mit </w:t>
      </w:r>
      <w:proofErr w:type="spellStart"/>
      <w:r>
        <w:t>außgereckten</w:t>
      </w:r>
      <w:proofErr w:type="spellEnd"/>
      <w:r>
        <w:t xml:space="preserve"> </w:t>
      </w:r>
      <w:proofErr w:type="spellStart"/>
      <w:r>
        <w:t>Henden</w:t>
      </w:r>
      <w:proofErr w:type="spellEnd"/>
      <w:r>
        <w:t xml:space="preserve"> die angebotene </w:t>
      </w:r>
      <w:proofErr w:type="spellStart"/>
      <w:r>
        <w:t>vnd</w:t>
      </w:r>
      <w:proofErr w:type="spellEnd"/>
      <w:r>
        <w:t xml:space="preserve"> dargereichte </w:t>
      </w:r>
      <w:proofErr w:type="spellStart"/>
      <w:r>
        <w:t>wolthaten</w:t>
      </w:r>
      <w:proofErr w:type="spellEnd"/>
      <w:r>
        <w:t xml:space="preserve"> empfangen/ rc. </w:t>
      </w:r>
      <w:proofErr w:type="spellStart"/>
      <w:r>
        <w:t>Biß</w:t>
      </w:r>
      <w:proofErr w:type="spellEnd"/>
      <w:r>
        <w:t xml:space="preserve"> hieher die worte Lutheri. </w:t>
      </w:r>
    </w:p>
    <w:p w14:paraId="4F7749D5" w14:textId="77777777" w:rsidR="00977C1F" w:rsidRDefault="00977C1F" w:rsidP="00977C1F">
      <w:pPr>
        <w:pStyle w:val="StandardWeb"/>
      </w:pPr>
      <w:r>
        <w:t xml:space="preserve">Es ist ja der heilige Geist auch bey der Predig des Gesetzes/ aber als ein straffer </w:t>
      </w:r>
      <w:proofErr w:type="spellStart"/>
      <w:r>
        <w:t>vnd</w:t>
      </w:r>
      <w:proofErr w:type="spellEnd"/>
      <w:r>
        <w:t xml:space="preserve"> Richter/ nicht als ein Tröster der da lebendig </w:t>
      </w:r>
      <w:proofErr w:type="spellStart"/>
      <w:r>
        <w:t>vnd</w:t>
      </w:r>
      <w:proofErr w:type="spellEnd"/>
      <w:r>
        <w:t xml:space="preserve"> </w:t>
      </w:r>
      <w:proofErr w:type="spellStart"/>
      <w:r>
        <w:t>krefftig</w:t>
      </w:r>
      <w:proofErr w:type="spellEnd"/>
      <w:r>
        <w:t xml:space="preserve"> mache/ denn wenn der Geist Gottes das Hertz des Menschen nicht </w:t>
      </w:r>
      <w:proofErr w:type="spellStart"/>
      <w:r>
        <w:t>schlegt</w:t>
      </w:r>
      <w:proofErr w:type="spellEnd"/>
      <w:r>
        <w:t xml:space="preserve">/ so fragt er auch nach der Predig des Gesetzes nicht/ lebt sondern alle </w:t>
      </w:r>
      <w:proofErr w:type="spellStart"/>
      <w:r>
        <w:t>forcht</w:t>
      </w:r>
      <w:proofErr w:type="spellEnd"/>
      <w:r>
        <w:t xml:space="preserve"> Gottes nach seinen Fleischlichen </w:t>
      </w:r>
      <w:proofErr w:type="spellStart"/>
      <w:r>
        <w:t>lüsten</w:t>
      </w:r>
      <w:proofErr w:type="spellEnd"/>
      <w:r>
        <w:t xml:space="preserve">/ </w:t>
      </w:r>
      <w:proofErr w:type="spellStart"/>
      <w:r>
        <w:t>biß</w:t>
      </w:r>
      <w:proofErr w:type="spellEnd"/>
      <w:r>
        <w:t xml:space="preserve"> ihn das verderben plötzlich </w:t>
      </w:r>
      <w:proofErr w:type="spellStart"/>
      <w:r>
        <w:t>vberfellt</w:t>
      </w:r>
      <w:proofErr w:type="spellEnd"/>
      <w:r>
        <w:t xml:space="preserve">: Oder wird ein Heuchler </w:t>
      </w:r>
      <w:proofErr w:type="spellStart"/>
      <w:r>
        <w:t>vnnd</w:t>
      </w:r>
      <w:proofErr w:type="spellEnd"/>
      <w:r>
        <w:t xml:space="preserve"> vermessener Heilige/ der sich </w:t>
      </w:r>
      <w:proofErr w:type="spellStart"/>
      <w:r>
        <w:t>duncken</w:t>
      </w:r>
      <w:proofErr w:type="spellEnd"/>
      <w:r>
        <w:t xml:space="preserve"> lest/ er habe dem Gesetz genug gethan/ </w:t>
      </w:r>
      <w:proofErr w:type="spellStart"/>
      <w:r>
        <w:t>biß</w:t>
      </w:r>
      <w:proofErr w:type="spellEnd"/>
      <w:r>
        <w:t xml:space="preserve"> er zu </w:t>
      </w:r>
      <w:proofErr w:type="spellStart"/>
      <w:r>
        <w:t>letzt</w:t>
      </w:r>
      <w:proofErr w:type="spellEnd"/>
      <w:r>
        <w:t xml:space="preserve"> im </w:t>
      </w:r>
      <w:proofErr w:type="spellStart"/>
      <w:r>
        <w:t>Todtkampff</w:t>
      </w:r>
      <w:proofErr w:type="spellEnd"/>
      <w:r>
        <w:t xml:space="preserve"> </w:t>
      </w:r>
      <w:proofErr w:type="spellStart"/>
      <w:r>
        <w:t>sicht</w:t>
      </w:r>
      <w:proofErr w:type="spellEnd"/>
      <w:r>
        <w:t xml:space="preserve"> das es </w:t>
      </w:r>
      <w:proofErr w:type="spellStart"/>
      <w:r>
        <w:t>jhm</w:t>
      </w:r>
      <w:proofErr w:type="spellEnd"/>
      <w:r>
        <w:t xml:space="preserve"> noch weit fehlet </w:t>
      </w:r>
      <w:proofErr w:type="spellStart"/>
      <w:r>
        <w:t>vnd</w:t>
      </w:r>
      <w:proofErr w:type="spellEnd"/>
      <w:r>
        <w:t xml:space="preserve"> </w:t>
      </w:r>
      <w:proofErr w:type="spellStart"/>
      <w:r>
        <w:t>jhm</w:t>
      </w:r>
      <w:proofErr w:type="spellEnd"/>
      <w:r>
        <w:t xml:space="preserve"> das Gesetz nur in den Buchstaben blieben </w:t>
      </w:r>
      <w:proofErr w:type="spellStart"/>
      <w:r>
        <w:t>vnnd</w:t>
      </w:r>
      <w:proofErr w:type="spellEnd"/>
      <w:r>
        <w:t xml:space="preserve"> all sein thun </w:t>
      </w:r>
      <w:proofErr w:type="spellStart"/>
      <w:r>
        <w:t>vnnütz</w:t>
      </w:r>
      <w:proofErr w:type="spellEnd"/>
      <w:r>
        <w:t xml:space="preserve"> ding ist. </w:t>
      </w:r>
    </w:p>
    <w:p w14:paraId="2E583F94" w14:textId="77777777" w:rsidR="00977C1F" w:rsidRDefault="00977C1F" w:rsidP="00977C1F">
      <w:pPr>
        <w:pStyle w:val="StandardWeb"/>
      </w:pPr>
      <w:r>
        <w:t xml:space="preserve">So </w:t>
      </w:r>
      <w:proofErr w:type="spellStart"/>
      <w:r>
        <w:t>wircket</w:t>
      </w:r>
      <w:proofErr w:type="spellEnd"/>
      <w:r>
        <w:t xml:space="preserve"> nu </w:t>
      </w:r>
      <w:proofErr w:type="spellStart"/>
      <w:r>
        <w:t>wol</w:t>
      </w:r>
      <w:proofErr w:type="spellEnd"/>
      <w:r>
        <w:t xml:space="preserve"> der heilige Geist auch </w:t>
      </w:r>
      <w:proofErr w:type="spellStart"/>
      <w:r>
        <w:t>inn</w:t>
      </w:r>
      <w:proofErr w:type="spellEnd"/>
      <w:r>
        <w:t xml:space="preserve"> der Predig des Gesetzes/ aber nur mit straffen </w:t>
      </w:r>
      <w:proofErr w:type="spellStart"/>
      <w:r>
        <w:t>vnd</w:t>
      </w:r>
      <w:proofErr w:type="spellEnd"/>
      <w:r>
        <w:t xml:space="preserve"> richten </w:t>
      </w:r>
      <w:proofErr w:type="spellStart"/>
      <w:r>
        <w:t>vnd</w:t>
      </w:r>
      <w:proofErr w:type="spellEnd"/>
      <w:r>
        <w:t xml:space="preserve"> verdammen/ welches die </w:t>
      </w:r>
      <w:proofErr w:type="spellStart"/>
      <w:r>
        <w:t>vnglaubigen</w:t>
      </w:r>
      <w:proofErr w:type="spellEnd"/>
      <w:r>
        <w:t xml:space="preserve"> </w:t>
      </w:r>
      <w:proofErr w:type="spellStart"/>
      <w:r>
        <w:t>vnd</w:t>
      </w:r>
      <w:proofErr w:type="spellEnd"/>
      <w:r>
        <w:t xml:space="preserve"> </w:t>
      </w:r>
      <w:proofErr w:type="spellStart"/>
      <w:r>
        <w:t>Gotlosen</w:t>
      </w:r>
      <w:proofErr w:type="spellEnd"/>
      <w:r>
        <w:t xml:space="preserve"> Menschen </w:t>
      </w:r>
      <w:proofErr w:type="spellStart"/>
      <w:r>
        <w:t>etnlich</w:t>
      </w:r>
      <w:proofErr w:type="spellEnd"/>
      <w:r>
        <w:t xml:space="preserve"> fühlen </w:t>
      </w:r>
      <w:proofErr w:type="spellStart"/>
      <w:r>
        <w:t>vnd</w:t>
      </w:r>
      <w:proofErr w:type="spellEnd"/>
      <w:r>
        <w:t xml:space="preserve"> darüber in </w:t>
      </w:r>
      <w:proofErr w:type="spellStart"/>
      <w:r>
        <w:t>verzweiflung</w:t>
      </w:r>
      <w:proofErr w:type="spellEnd"/>
      <w:r>
        <w:t xml:space="preserve"> fallen/ Als Judas/ </w:t>
      </w:r>
      <w:proofErr w:type="spellStart"/>
      <w:r>
        <w:t>Cayn</w:t>
      </w:r>
      <w:proofErr w:type="spellEnd"/>
      <w:r>
        <w:t xml:space="preserve">/ Saul/ </w:t>
      </w:r>
      <w:proofErr w:type="spellStart"/>
      <w:r>
        <w:t>vnd</w:t>
      </w:r>
      <w:proofErr w:type="spellEnd"/>
      <w:r>
        <w:t xml:space="preserve"> </w:t>
      </w:r>
      <w:proofErr w:type="spellStart"/>
      <w:r>
        <w:t>jhres</w:t>
      </w:r>
      <w:proofErr w:type="spellEnd"/>
      <w:r>
        <w:t xml:space="preserve"> gleichen/ die </w:t>
      </w:r>
      <w:proofErr w:type="spellStart"/>
      <w:r>
        <w:t>glaubigen</w:t>
      </w:r>
      <w:proofErr w:type="spellEnd"/>
      <w:r>
        <w:t xml:space="preserve"> aber </w:t>
      </w:r>
      <w:proofErr w:type="spellStart"/>
      <w:r>
        <w:t>fülen</w:t>
      </w:r>
      <w:proofErr w:type="spellEnd"/>
      <w:r>
        <w:t xml:space="preserve"> es also/ das sie dadurch zerschlagenes </w:t>
      </w:r>
      <w:proofErr w:type="spellStart"/>
      <w:r>
        <w:t>Hertzens</w:t>
      </w:r>
      <w:proofErr w:type="spellEnd"/>
      <w:r>
        <w:t xml:space="preserve">/ </w:t>
      </w:r>
      <w:proofErr w:type="spellStart"/>
      <w:r>
        <w:t>vnd</w:t>
      </w:r>
      <w:proofErr w:type="spellEnd"/>
      <w:r>
        <w:t xml:space="preserve">/ das </w:t>
      </w:r>
      <w:proofErr w:type="spellStart"/>
      <w:r>
        <w:t>Euangelium</w:t>
      </w:r>
      <w:proofErr w:type="spellEnd"/>
      <w:r>
        <w:t xml:space="preserve"> zu hören/ Bequem werden/ durch welches Predig </w:t>
      </w:r>
      <w:proofErr w:type="spellStart"/>
      <w:r>
        <w:t>vnnd</w:t>
      </w:r>
      <w:proofErr w:type="spellEnd"/>
      <w:r>
        <w:t xml:space="preserve"> </w:t>
      </w:r>
      <w:proofErr w:type="spellStart"/>
      <w:r>
        <w:t>betrachtung</w:t>
      </w:r>
      <w:proofErr w:type="spellEnd"/>
      <w:r>
        <w:t xml:space="preserve"> ihnen alsbald der heilige Geist in </w:t>
      </w:r>
      <w:proofErr w:type="spellStart"/>
      <w:r>
        <w:t>jhr</w:t>
      </w:r>
      <w:proofErr w:type="spellEnd"/>
      <w:r>
        <w:t xml:space="preserve"> Hertz gegeben wird/ der sie Tröstet </w:t>
      </w:r>
      <w:proofErr w:type="spellStart"/>
      <w:r>
        <w:t>vnd</w:t>
      </w:r>
      <w:proofErr w:type="spellEnd"/>
      <w:r>
        <w:t xml:space="preserve"> Lebendig machet/ welches sein eigentliche </w:t>
      </w:r>
      <w:proofErr w:type="spellStart"/>
      <w:r>
        <w:t>wercke</w:t>
      </w:r>
      <w:proofErr w:type="spellEnd"/>
      <w:r>
        <w:t xml:space="preserve"> sein/ mit welchen er in </w:t>
      </w:r>
      <w:proofErr w:type="spellStart"/>
      <w:r>
        <w:t>vns</w:t>
      </w:r>
      <w:proofErr w:type="spellEnd"/>
      <w:r>
        <w:t xml:space="preserve"> wohnen/ </w:t>
      </w:r>
      <w:proofErr w:type="spellStart"/>
      <w:r>
        <w:t>vnd</w:t>
      </w:r>
      <w:proofErr w:type="spellEnd"/>
      <w:r>
        <w:t xml:space="preserve"> von welchen er genennet </w:t>
      </w:r>
      <w:proofErr w:type="spellStart"/>
      <w:r>
        <w:t>vnd</w:t>
      </w:r>
      <w:proofErr w:type="spellEnd"/>
      <w:r>
        <w:t xml:space="preserve"> </w:t>
      </w:r>
      <w:proofErr w:type="spellStart"/>
      <w:r>
        <w:t>fürnemlich</w:t>
      </w:r>
      <w:proofErr w:type="spellEnd"/>
      <w:r>
        <w:t xml:space="preserve"> gerühmet sein </w:t>
      </w:r>
      <w:proofErr w:type="spellStart"/>
      <w:r>
        <w:t>wil</w:t>
      </w:r>
      <w:proofErr w:type="spellEnd"/>
      <w:r>
        <w:t xml:space="preserve">. </w:t>
      </w:r>
      <w:proofErr w:type="spellStart"/>
      <w:r>
        <w:t>Darumb</w:t>
      </w:r>
      <w:proofErr w:type="spellEnd"/>
      <w:r>
        <w:t xml:space="preserve"> wenn man spricht/ nicht das Gesetze sondern das </w:t>
      </w:r>
      <w:proofErr w:type="spellStart"/>
      <w:r>
        <w:t>Euangelium</w:t>
      </w:r>
      <w:proofErr w:type="spellEnd"/>
      <w:r>
        <w:t xml:space="preserve"> bringe den heiligen Geist/ so muß man das </w:t>
      </w:r>
      <w:proofErr w:type="spellStart"/>
      <w:r>
        <w:t>vornemliche</w:t>
      </w:r>
      <w:proofErr w:type="spellEnd"/>
      <w:r>
        <w:t xml:space="preserve"> seligmachende </w:t>
      </w:r>
      <w:proofErr w:type="spellStart"/>
      <w:r>
        <w:t>Ampt</w:t>
      </w:r>
      <w:proofErr w:type="spellEnd"/>
      <w:r>
        <w:t xml:space="preserve"> des heiligen Geistes/ als Trösten/ </w:t>
      </w:r>
      <w:proofErr w:type="spellStart"/>
      <w:r>
        <w:t>lebendigmachen</w:t>
      </w:r>
      <w:proofErr w:type="spellEnd"/>
      <w:r>
        <w:t xml:space="preserve">/ verstehen/ welches nicht durch das Gesetze/ sondern durch das </w:t>
      </w:r>
      <w:proofErr w:type="spellStart"/>
      <w:r>
        <w:t>Euangelium</w:t>
      </w:r>
      <w:proofErr w:type="spellEnd"/>
      <w:r>
        <w:t xml:space="preserve"> </w:t>
      </w:r>
      <w:proofErr w:type="spellStart"/>
      <w:r>
        <w:t>geschichht</w:t>
      </w:r>
      <w:proofErr w:type="spellEnd"/>
      <w:r>
        <w:t xml:space="preserve">. Denn der heilige Geist ist eben so </w:t>
      </w:r>
      <w:proofErr w:type="spellStart"/>
      <w:r>
        <w:t>wol</w:t>
      </w:r>
      <w:proofErr w:type="spellEnd"/>
      <w:r>
        <w:t xml:space="preserve"> ein Gott der </w:t>
      </w:r>
      <w:proofErr w:type="spellStart"/>
      <w:r>
        <w:t>gotlosen</w:t>
      </w:r>
      <w:proofErr w:type="spellEnd"/>
      <w:r>
        <w:t xml:space="preserve">/ als der Gottsfürchtigen/ aber nicht </w:t>
      </w:r>
      <w:proofErr w:type="spellStart"/>
      <w:r>
        <w:t>auff</w:t>
      </w:r>
      <w:proofErr w:type="spellEnd"/>
      <w:r>
        <w:t xml:space="preserve"> einerley weise/ denn den </w:t>
      </w:r>
      <w:proofErr w:type="spellStart"/>
      <w:r>
        <w:t>Gotlosen</w:t>
      </w:r>
      <w:proofErr w:type="spellEnd"/>
      <w:r>
        <w:t xml:space="preserve"> ist er ein Richter </w:t>
      </w:r>
      <w:proofErr w:type="spellStart"/>
      <w:r>
        <w:t>vnd</w:t>
      </w:r>
      <w:proofErr w:type="spellEnd"/>
      <w:r>
        <w:t xml:space="preserve"> </w:t>
      </w:r>
      <w:proofErr w:type="spellStart"/>
      <w:r>
        <w:t>verdammer</w:t>
      </w:r>
      <w:proofErr w:type="spellEnd"/>
      <w:r>
        <w:t xml:space="preserve"> durch das Gesetze/ den </w:t>
      </w:r>
      <w:proofErr w:type="spellStart"/>
      <w:r>
        <w:t>Gottfürchtigen</w:t>
      </w:r>
      <w:proofErr w:type="spellEnd"/>
      <w:r>
        <w:t xml:space="preserve"> aber ist er ein </w:t>
      </w:r>
      <w:proofErr w:type="spellStart"/>
      <w:r>
        <w:t>gnediger</w:t>
      </w:r>
      <w:proofErr w:type="spellEnd"/>
      <w:r>
        <w:t xml:space="preserve"> Heyland </w:t>
      </w:r>
      <w:proofErr w:type="spellStart"/>
      <w:r>
        <w:t>vnd</w:t>
      </w:r>
      <w:proofErr w:type="spellEnd"/>
      <w:r>
        <w:t xml:space="preserve"> Holdseliger Tröster durch das </w:t>
      </w:r>
      <w:proofErr w:type="spellStart"/>
      <w:r>
        <w:t>Euangelium</w:t>
      </w:r>
      <w:proofErr w:type="spellEnd"/>
      <w:r>
        <w:t xml:space="preserve">/ mit welchen er sich in </w:t>
      </w:r>
      <w:proofErr w:type="spellStart"/>
      <w:r>
        <w:t>jhr</w:t>
      </w:r>
      <w:proofErr w:type="spellEnd"/>
      <w:r>
        <w:t xml:space="preserve"> </w:t>
      </w:r>
      <w:proofErr w:type="spellStart"/>
      <w:r>
        <w:t>Hertze</w:t>
      </w:r>
      <w:proofErr w:type="spellEnd"/>
      <w:r>
        <w:t xml:space="preserve"> </w:t>
      </w:r>
      <w:proofErr w:type="spellStart"/>
      <w:r>
        <w:t>sencket</w:t>
      </w:r>
      <w:proofErr w:type="spellEnd"/>
      <w:r>
        <w:t xml:space="preserve">/ </w:t>
      </w:r>
      <w:proofErr w:type="spellStart"/>
      <w:r>
        <w:t>vnd</w:t>
      </w:r>
      <w:proofErr w:type="spellEnd"/>
      <w:r>
        <w:t xml:space="preserve"> </w:t>
      </w:r>
      <w:proofErr w:type="spellStart"/>
      <w:r>
        <w:t>jhnen</w:t>
      </w:r>
      <w:proofErr w:type="spellEnd"/>
      <w:r>
        <w:t xml:space="preserve"> CHristum </w:t>
      </w:r>
      <w:proofErr w:type="spellStart"/>
      <w:r>
        <w:t>bekandt</w:t>
      </w:r>
      <w:proofErr w:type="spellEnd"/>
      <w:r>
        <w:t xml:space="preserve"> macht. </w:t>
      </w:r>
    </w:p>
    <w:p w14:paraId="0A8BEA62" w14:textId="77777777" w:rsidR="00977C1F" w:rsidRDefault="00977C1F" w:rsidP="00977C1F">
      <w:pPr>
        <w:pStyle w:val="StandardWeb"/>
      </w:pPr>
      <w:r>
        <w:t xml:space="preserve">Das wir aber </w:t>
      </w:r>
      <w:proofErr w:type="spellStart"/>
      <w:r>
        <w:t>hierinne</w:t>
      </w:r>
      <w:proofErr w:type="spellEnd"/>
      <w:r>
        <w:t xml:space="preserve"> nicht </w:t>
      </w:r>
      <w:proofErr w:type="spellStart"/>
      <w:r>
        <w:t>zulang</w:t>
      </w:r>
      <w:proofErr w:type="spellEnd"/>
      <w:r>
        <w:t xml:space="preserve"> bleiben/ sollen wir den </w:t>
      </w:r>
      <w:proofErr w:type="spellStart"/>
      <w:r>
        <w:t>vnterscheid</w:t>
      </w:r>
      <w:proofErr w:type="spellEnd"/>
      <w:r>
        <w:t xml:space="preserve"> des Gesetzes </w:t>
      </w:r>
      <w:proofErr w:type="spellStart"/>
      <w:r>
        <w:t>vnd</w:t>
      </w:r>
      <w:proofErr w:type="spellEnd"/>
      <w:r>
        <w:t xml:space="preserve"> des </w:t>
      </w:r>
      <w:proofErr w:type="spellStart"/>
      <w:r>
        <w:t>Euangelij</w:t>
      </w:r>
      <w:proofErr w:type="spellEnd"/>
      <w:r>
        <w:t xml:space="preserve"> zum andern </w:t>
      </w:r>
      <w:proofErr w:type="spellStart"/>
      <w:r>
        <w:t>mercken</w:t>
      </w:r>
      <w:proofErr w:type="spellEnd"/>
      <w:r>
        <w:t xml:space="preserve"> in den </w:t>
      </w:r>
      <w:proofErr w:type="spellStart"/>
      <w:r>
        <w:t>zweyen</w:t>
      </w:r>
      <w:proofErr w:type="spellEnd"/>
      <w:r>
        <w:t xml:space="preserve"> </w:t>
      </w:r>
      <w:proofErr w:type="spellStart"/>
      <w:r>
        <w:t>wörtern</w:t>
      </w:r>
      <w:proofErr w:type="spellEnd"/>
      <w:r>
        <w:t xml:space="preserve">/ Tödten </w:t>
      </w:r>
      <w:proofErr w:type="spellStart"/>
      <w:r>
        <w:t>vnnd</w:t>
      </w:r>
      <w:proofErr w:type="spellEnd"/>
      <w:r>
        <w:t xml:space="preserve"> Lebendig machen/ So in obgedachten </w:t>
      </w:r>
      <w:proofErr w:type="spellStart"/>
      <w:r>
        <w:t>sprüchen</w:t>
      </w:r>
      <w:proofErr w:type="spellEnd"/>
      <w:r>
        <w:t xml:space="preserve"> Pauli gegen einander gesetzet sein. Am Gesetze haben wir nicht mehr dann ein </w:t>
      </w:r>
      <w:proofErr w:type="spellStart"/>
      <w:r>
        <w:t>Buchstab</w:t>
      </w:r>
      <w:proofErr w:type="spellEnd"/>
      <w:r>
        <w:t xml:space="preserve">/ der keine Krafft das </w:t>
      </w:r>
      <w:proofErr w:type="spellStart"/>
      <w:r>
        <w:t>jenige</w:t>
      </w:r>
      <w:proofErr w:type="spellEnd"/>
      <w:r>
        <w:t xml:space="preserve"> </w:t>
      </w:r>
      <w:proofErr w:type="spellStart"/>
      <w:r>
        <w:t>zuthun</w:t>
      </w:r>
      <w:proofErr w:type="spellEnd"/>
      <w:r>
        <w:t xml:space="preserve">/ das er gebeut/ in </w:t>
      </w:r>
      <w:proofErr w:type="spellStart"/>
      <w:r>
        <w:t>vnser</w:t>
      </w:r>
      <w:proofErr w:type="spellEnd"/>
      <w:r>
        <w:t xml:space="preserve"> </w:t>
      </w:r>
      <w:proofErr w:type="spellStart"/>
      <w:r>
        <w:t>Hertzen</w:t>
      </w:r>
      <w:proofErr w:type="spellEnd"/>
      <w:r>
        <w:t xml:space="preserve"> bringet/ </w:t>
      </w:r>
      <w:proofErr w:type="spellStart"/>
      <w:r>
        <w:t>vnnd</w:t>
      </w:r>
      <w:proofErr w:type="spellEnd"/>
      <w:r>
        <w:t xml:space="preserve"> bleibt all </w:t>
      </w:r>
      <w:proofErr w:type="spellStart"/>
      <w:r>
        <w:t>vnser</w:t>
      </w:r>
      <w:proofErr w:type="spellEnd"/>
      <w:r>
        <w:t xml:space="preserve"> </w:t>
      </w:r>
      <w:proofErr w:type="spellStart"/>
      <w:r>
        <w:t>fleiß</w:t>
      </w:r>
      <w:proofErr w:type="spellEnd"/>
      <w:r>
        <w:t xml:space="preserve">/ der da </w:t>
      </w:r>
      <w:proofErr w:type="spellStart"/>
      <w:r>
        <w:t>ohn</w:t>
      </w:r>
      <w:proofErr w:type="spellEnd"/>
      <w:r>
        <w:t xml:space="preserve"> Glauben/ allein </w:t>
      </w:r>
      <w:proofErr w:type="spellStart"/>
      <w:r>
        <w:t>auß</w:t>
      </w:r>
      <w:proofErr w:type="spellEnd"/>
      <w:r>
        <w:t xml:space="preserve"> Natürlichen </w:t>
      </w:r>
      <w:proofErr w:type="spellStart"/>
      <w:r>
        <w:t>krefften</w:t>
      </w:r>
      <w:proofErr w:type="spellEnd"/>
      <w:r>
        <w:t xml:space="preserve"> </w:t>
      </w:r>
      <w:proofErr w:type="spellStart"/>
      <w:r>
        <w:t>geschicht</w:t>
      </w:r>
      <w:proofErr w:type="spellEnd"/>
      <w:r>
        <w:t xml:space="preserve">/ ein </w:t>
      </w:r>
      <w:proofErr w:type="spellStart"/>
      <w:r>
        <w:t>vnfruchtbar</w:t>
      </w:r>
      <w:proofErr w:type="spellEnd"/>
      <w:r>
        <w:t xml:space="preserve"> ding </w:t>
      </w:r>
      <w:proofErr w:type="spellStart"/>
      <w:r>
        <w:t>vnd</w:t>
      </w:r>
      <w:proofErr w:type="spellEnd"/>
      <w:r>
        <w:t xml:space="preserve"> Todter </w:t>
      </w:r>
      <w:proofErr w:type="spellStart"/>
      <w:r>
        <w:t>Buchstab</w:t>
      </w:r>
      <w:proofErr w:type="spellEnd"/>
      <w:r>
        <w:t xml:space="preserve">: </w:t>
      </w:r>
      <w:proofErr w:type="spellStart"/>
      <w:r>
        <w:t>Darumb</w:t>
      </w:r>
      <w:proofErr w:type="spellEnd"/>
      <w:r>
        <w:t xml:space="preserve"> </w:t>
      </w:r>
      <w:proofErr w:type="spellStart"/>
      <w:r>
        <w:t>tödet</w:t>
      </w:r>
      <w:proofErr w:type="spellEnd"/>
      <w:r>
        <w:t xml:space="preserve"> </w:t>
      </w:r>
      <w:proofErr w:type="spellStart"/>
      <w:r>
        <w:t>vns</w:t>
      </w:r>
      <w:proofErr w:type="spellEnd"/>
      <w:r>
        <w:t xml:space="preserve"> der </w:t>
      </w:r>
      <w:proofErr w:type="spellStart"/>
      <w:r>
        <w:t>Buchstab</w:t>
      </w:r>
      <w:proofErr w:type="spellEnd"/>
      <w:r>
        <w:t xml:space="preserve"> des Gesetzes/ da er </w:t>
      </w:r>
      <w:proofErr w:type="spellStart"/>
      <w:r>
        <w:t>vns</w:t>
      </w:r>
      <w:proofErr w:type="spellEnd"/>
      <w:r>
        <w:t xml:space="preserve"> die Sünde weiset/ </w:t>
      </w:r>
      <w:proofErr w:type="spellStart"/>
      <w:r>
        <w:t>vnd</w:t>
      </w:r>
      <w:proofErr w:type="spellEnd"/>
      <w:r>
        <w:t xml:space="preserve"> </w:t>
      </w:r>
      <w:proofErr w:type="spellStart"/>
      <w:r>
        <w:t>darauff</w:t>
      </w:r>
      <w:proofErr w:type="spellEnd"/>
      <w:r>
        <w:t xml:space="preserve"> den gerechten Zorn Gottes/ den verdienten fluch </w:t>
      </w:r>
      <w:proofErr w:type="spellStart"/>
      <w:r>
        <w:t>vnd</w:t>
      </w:r>
      <w:proofErr w:type="spellEnd"/>
      <w:r>
        <w:t xml:space="preserve"> </w:t>
      </w:r>
      <w:proofErr w:type="spellStart"/>
      <w:r>
        <w:t>verdamnuß</w:t>
      </w:r>
      <w:proofErr w:type="spellEnd"/>
      <w:r>
        <w:t xml:space="preserve">/ verkündiget/ </w:t>
      </w:r>
      <w:proofErr w:type="spellStart"/>
      <w:r>
        <w:t>auß</w:t>
      </w:r>
      <w:proofErr w:type="spellEnd"/>
      <w:r>
        <w:t xml:space="preserve"> welcher </w:t>
      </w:r>
      <w:proofErr w:type="spellStart"/>
      <w:r>
        <w:t>verkündigung</w:t>
      </w:r>
      <w:proofErr w:type="spellEnd"/>
      <w:r>
        <w:t xml:space="preserve"> der arme Mensch </w:t>
      </w:r>
      <w:proofErr w:type="spellStart"/>
      <w:r>
        <w:t>verzweiffeln</w:t>
      </w:r>
      <w:proofErr w:type="spellEnd"/>
      <w:r>
        <w:t xml:space="preserve"> </w:t>
      </w:r>
      <w:proofErr w:type="spellStart"/>
      <w:r>
        <w:t>vnd</w:t>
      </w:r>
      <w:proofErr w:type="spellEnd"/>
      <w:r>
        <w:t xml:space="preserve"> Ewig verderben </w:t>
      </w:r>
      <w:proofErr w:type="spellStart"/>
      <w:r>
        <w:t>müste</w:t>
      </w:r>
      <w:proofErr w:type="spellEnd"/>
      <w:r>
        <w:t xml:space="preserve">/ wenn </w:t>
      </w:r>
      <w:proofErr w:type="spellStart"/>
      <w:r>
        <w:t>jhn</w:t>
      </w:r>
      <w:proofErr w:type="spellEnd"/>
      <w:r>
        <w:t xml:space="preserve"> nicht das </w:t>
      </w:r>
      <w:proofErr w:type="spellStart"/>
      <w:r>
        <w:t>Euangelium</w:t>
      </w:r>
      <w:proofErr w:type="spellEnd"/>
      <w:r>
        <w:t xml:space="preserve"> wider </w:t>
      </w:r>
      <w:proofErr w:type="spellStart"/>
      <w:r>
        <w:t>auffrichtete</w:t>
      </w:r>
      <w:proofErr w:type="spellEnd"/>
      <w:r>
        <w:t xml:space="preserve"> </w:t>
      </w:r>
      <w:proofErr w:type="spellStart"/>
      <w:r>
        <w:t>vnd</w:t>
      </w:r>
      <w:proofErr w:type="spellEnd"/>
      <w:r>
        <w:t xml:space="preserve"> tröstete. </w:t>
      </w:r>
    </w:p>
    <w:p w14:paraId="34AB6E5F" w14:textId="77777777" w:rsidR="00977C1F" w:rsidRDefault="00977C1F" w:rsidP="00977C1F">
      <w:pPr>
        <w:pStyle w:val="StandardWeb"/>
      </w:pPr>
      <w:proofErr w:type="spellStart"/>
      <w:r>
        <w:t>Vnd</w:t>
      </w:r>
      <w:proofErr w:type="spellEnd"/>
      <w:r>
        <w:t xml:space="preserve"> ist zwar also der </w:t>
      </w:r>
      <w:proofErr w:type="spellStart"/>
      <w:r>
        <w:t>gantzen</w:t>
      </w:r>
      <w:proofErr w:type="spellEnd"/>
      <w:r>
        <w:t xml:space="preserve"> Welt das </w:t>
      </w:r>
      <w:proofErr w:type="spellStart"/>
      <w:r>
        <w:t>vrtheil</w:t>
      </w:r>
      <w:proofErr w:type="spellEnd"/>
      <w:r>
        <w:t xml:space="preserve"> Gottes durchs Gesetz verkündiget/ darin </w:t>
      </w:r>
      <w:proofErr w:type="spellStart"/>
      <w:r>
        <w:t>versincken</w:t>
      </w:r>
      <w:proofErr w:type="spellEnd"/>
      <w:r>
        <w:t xml:space="preserve"> </w:t>
      </w:r>
      <w:proofErr w:type="spellStart"/>
      <w:r>
        <w:t>vnd</w:t>
      </w:r>
      <w:proofErr w:type="spellEnd"/>
      <w:r>
        <w:t xml:space="preserve"> </w:t>
      </w:r>
      <w:proofErr w:type="spellStart"/>
      <w:r>
        <w:t>entlich</w:t>
      </w:r>
      <w:proofErr w:type="spellEnd"/>
      <w:r>
        <w:t xml:space="preserve"> verderben müssen alle die nicht das </w:t>
      </w:r>
      <w:proofErr w:type="spellStart"/>
      <w:r>
        <w:t>Euangelium</w:t>
      </w:r>
      <w:proofErr w:type="spellEnd"/>
      <w:r>
        <w:t xml:space="preserve"> </w:t>
      </w:r>
      <w:proofErr w:type="spellStart"/>
      <w:r>
        <w:t>CHristi</w:t>
      </w:r>
      <w:proofErr w:type="spellEnd"/>
      <w:r>
        <w:t xml:space="preserve"> </w:t>
      </w:r>
      <w:proofErr w:type="spellStart"/>
      <w:r>
        <w:t>annemen</w:t>
      </w:r>
      <w:proofErr w:type="spellEnd"/>
      <w:r>
        <w:t xml:space="preserve">. </w:t>
      </w:r>
    </w:p>
    <w:p w14:paraId="2FB5F1E7" w14:textId="77777777" w:rsidR="00977C1F" w:rsidRDefault="00977C1F" w:rsidP="00977C1F">
      <w:pPr>
        <w:pStyle w:val="StandardWeb"/>
      </w:pPr>
      <w:r>
        <w:t xml:space="preserve">Denn allein durch das </w:t>
      </w:r>
      <w:proofErr w:type="spellStart"/>
      <w:r>
        <w:t>Euangelium</w:t>
      </w:r>
      <w:proofErr w:type="spellEnd"/>
      <w:r>
        <w:t xml:space="preserve"> Tröstet der heilige Geist </w:t>
      </w:r>
      <w:proofErr w:type="spellStart"/>
      <w:r>
        <w:t>vnd</w:t>
      </w:r>
      <w:proofErr w:type="spellEnd"/>
      <w:r>
        <w:t xml:space="preserve"> macht </w:t>
      </w:r>
      <w:proofErr w:type="spellStart"/>
      <w:r>
        <w:t>wirder</w:t>
      </w:r>
      <w:proofErr w:type="spellEnd"/>
      <w:r>
        <w:t xml:space="preserve"> Lebendig/ was das Gesetz betrübet </w:t>
      </w:r>
      <w:proofErr w:type="spellStart"/>
      <w:r>
        <w:t>vnd</w:t>
      </w:r>
      <w:proofErr w:type="spellEnd"/>
      <w:r>
        <w:t xml:space="preserve"> getödtet hat/ </w:t>
      </w:r>
      <w:proofErr w:type="spellStart"/>
      <w:r>
        <w:t>vnd</w:t>
      </w:r>
      <w:proofErr w:type="spellEnd"/>
      <w:r>
        <w:t xml:space="preserve"> solches sein </w:t>
      </w:r>
      <w:proofErr w:type="spellStart"/>
      <w:r>
        <w:t>Ampt</w:t>
      </w:r>
      <w:proofErr w:type="spellEnd"/>
      <w:r>
        <w:t xml:space="preserve"> richtet der heilige Geist durchs </w:t>
      </w:r>
      <w:proofErr w:type="spellStart"/>
      <w:r>
        <w:t>Euangelium</w:t>
      </w:r>
      <w:proofErr w:type="spellEnd"/>
      <w:r>
        <w:t xml:space="preserve"> also </w:t>
      </w:r>
      <w:proofErr w:type="spellStart"/>
      <w:r>
        <w:t>auß</w:t>
      </w:r>
      <w:proofErr w:type="spellEnd"/>
      <w:r>
        <w:t xml:space="preserve">/ er verkündiget/ das Gott </w:t>
      </w:r>
      <w:proofErr w:type="spellStart"/>
      <w:r>
        <w:t>vns</w:t>
      </w:r>
      <w:proofErr w:type="spellEnd"/>
      <w:r>
        <w:t xml:space="preserve"> </w:t>
      </w:r>
      <w:proofErr w:type="spellStart"/>
      <w:r>
        <w:t>auß</w:t>
      </w:r>
      <w:proofErr w:type="spellEnd"/>
      <w:r>
        <w:t xml:space="preserve"> </w:t>
      </w:r>
      <w:proofErr w:type="spellStart"/>
      <w:r>
        <w:t>Hertzlicher</w:t>
      </w:r>
      <w:proofErr w:type="spellEnd"/>
      <w:r>
        <w:t xml:space="preserve"> </w:t>
      </w:r>
      <w:proofErr w:type="spellStart"/>
      <w:r>
        <w:t>Barmhertzigkeit</w:t>
      </w:r>
      <w:proofErr w:type="spellEnd"/>
      <w:r>
        <w:t xml:space="preserve"> hab angesehen </w:t>
      </w:r>
      <w:proofErr w:type="spellStart"/>
      <w:r>
        <w:t>vnnd</w:t>
      </w:r>
      <w:proofErr w:type="spellEnd"/>
      <w:r>
        <w:t xml:space="preserve"> </w:t>
      </w:r>
      <w:proofErr w:type="spellStart"/>
      <w:r>
        <w:t>vns</w:t>
      </w:r>
      <w:proofErr w:type="spellEnd"/>
      <w:r>
        <w:t xml:space="preserve"> seinen einigen Son </w:t>
      </w:r>
      <w:proofErr w:type="spellStart"/>
      <w:r>
        <w:t>geschencket</w:t>
      </w:r>
      <w:proofErr w:type="spellEnd"/>
      <w:r>
        <w:t xml:space="preserve">/ derselbige hat mit seinem </w:t>
      </w:r>
      <w:proofErr w:type="spellStart"/>
      <w:r>
        <w:t>leyden</w:t>
      </w:r>
      <w:proofErr w:type="spellEnd"/>
      <w:r>
        <w:t xml:space="preserve"> </w:t>
      </w:r>
      <w:proofErr w:type="spellStart"/>
      <w:r>
        <w:t>vnd</w:t>
      </w:r>
      <w:proofErr w:type="spellEnd"/>
      <w:r>
        <w:t xml:space="preserve"> sterben für </w:t>
      </w:r>
      <w:proofErr w:type="spellStart"/>
      <w:r>
        <w:t>vns</w:t>
      </w:r>
      <w:proofErr w:type="spellEnd"/>
      <w:r>
        <w:t xml:space="preserve"> genug gethan/ Also das </w:t>
      </w:r>
      <w:proofErr w:type="spellStart"/>
      <w:r>
        <w:t>vns</w:t>
      </w:r>
      <w:proofErr w:type="spellEnd"/>
      <w:r>
        <w:t xml:space="preserve"> Gott </w:t>
      </w:r>
      <w:proofErr w:type="spellStart"/>
      <w:r>
        <w:t>vmb</w:t>
      </w:r>
      <w:proofErr w:type="spellEnd"/>
      <w:r>
        <w:t xml:space="preserve"> </w:t>
      </w:r>
      <w:proofErr w:type="spellStart"/>
      <w:r>
        <w:t>seinent</w:t>
      </w:r>
      <w:proofErr w:type="spellEnd"/>
      <w:r>
        <w:t xml:space="preserve"> willen all </w:t>
      </w:r>
      <w:proofErr w:type="spellStart"/>
      <w:r>
        <w:t>vnser</w:t>
      </w:r>
      <w:proofErr w:type="spellEnd"/>
      <w:r>
        <w:t xml:space="preserve"> Sünde vergeben/ </w:t>
      </w:r>
      <w:proofErr w:type="spellStart"/>
      <w:r>
        <w:t>vnnd</w:t>
      </w:r>
      <w:proofErr w:type="spellEnd"/>
      <w:r>
        <w:t xml:space="preserve"> </w:t>
      </w:r>
      <w:proofErr w:type="spellStart"/>
      <w:r>
        <w:t>vns</w:t>
      </w:r>
      <w:proofErr w:type="spellEnd"/>
      <w:r>
        <w:t xml:space="preserve"> seinen gehorsam zurechnen/ </w:t>
      </w:r>
      <w:proofErr w:type="spellStart"/>
      <w:r>
        <w:t>vnnd</w:t>
      </w:r>
      <w:proofErr w:type="spellEnd"/>
      <w:r>
        <w:t xml:space="preserve"> </w:t>
      </w:r>
      <w:proofErr w:type="spellStart"/>
      <w:r>
        <w:t>vmb</w:t>
      </w:r>
      <w:proofErr w:type="spellEnd"/>
      <w:r>
        <w:t xml:space="preserve"> desselbigen willen </w:t>
      </w:r>
      <w:proofErr w:type="spellStart"/>
      <w:r>
        <w:t>vns</w:t>
      </w:r>
      <w:proofErr w:type="spellEnd"/>
      <w:r>
        <w:t xml:space="preserve"> zu Kindern </w:t>
      </w:r>
      <w:proofErr w:type="spellStart"/>
      <w:r>
        <w:t>annemen</w:t>
      </w:r>
      <w:proofErr w:type="spellEnd"/>
      <w:r>
        <w:t xml:space="preserve"> </w:t>
      </w:r>
      <w:proofErr w:type="spellStart"/>
      <w:r>
        <w:t>vnd</w:t>
      </w:r>
      <w:proofErr w:type="spellEnd"/>
      <w:r>
        <w:t xml:space="preserve"> </w:t>
      </w:r>
      <w:proofErr w:type="spellStart"/>
      <w:r>
        <w:t>vns</w:t>
      </w:r>
      <w:proofErr w:type="spellEnd"/>
      <w:r>
        <w:t xml:space="preserve"> das Ewige leben </w:t>
      </w:r>
      <w:proofErr w:type="spellStart"/>
      <w:r>
        <w:t>schencken</w:t>
      </w:r>
      <w:proofErr w:type="spellEnd"/>
      <w:r>
        <w:t xml:space="preserve"> wolle/ so wir nur solche </w:t>
      </w:r>
      <w:proofErr w:type="spellStart"/>
      <w:r>
        <w:t>gnade</w:t>
      </w:r>
      <w:proofErr w:type="spellEnd"/>
      <w:r>
        <w:t xml:space="preserve"> </w:t>
      </w:r>
      <w:proofErr w:type="spellStart"/>
      <w:r>
        <w:t>vnd</w:t>
      </w:r>
      <w:proofErr w:type="spellEnd"/>
      <w:r>
        <w:t xml:space="preserve"> </w:t>
      </w:r>
      <w:proofErr w:type="spellStart"/>
      <w:r>
        <w:t>Wolthat</w:t>
      </w:r>
      <w:proofErr w:type="spellEnd"/>
      <w:r>
        <w:t xml:space="preserve"> mit dem glauben </w:t>
      </w:r>
      <w:proofErr w:type="spellStart"/>
      <w:r>
        <w:t>annemen</w:t>
      </w:r>
      <w:proofErr w:type="spellEnd"/>
      <w:r>
        <w:t xml:space="preserve">. </w:t>
      </w:r>
      <w:proofErr w:type="spellStart"/>
      <w:r>
        <w:t>Auff</w:t>
      </w:r>
      <w:proofErr w:type="spellEnd"/>
      <w:r>
        <w:t xml:space="preserve"> das wir aber solchen glauben haben </w:t>
      </w:r>
      <w:proofErr w:type="spellStart"/>
      <w:r>
        <w:t>vnd</w:t>
      </w:r>
      <w:proofErr w:type="spellEnd"/>
      <w:r>
        <w:t xml:space="preserve"> damit die </w:t>
      </w:r>
      <w:proofErr w:type="spellStart"/>
      <w:r>
        <w:t>geschencke</w:t>
      </w:r>
      <w:proofErr w:type="spellEnd"/>
      <w:r>
        <w:t xml:space="preserve"> Gottes </w:t>
      </w:r>
      <w:proofErr w:type="spellStart"/>
      <w:r>
        <w:t>annemen</w:t>
      </w:r>
      <w:proofErr w:type="spellEnd"/>
      <w:r>
        <w:t xml:space="preserve"> können/ zündet der heilige Geist </w:t>
      </w:r>
      <w:proofErr w:type="spellStart"/>
      <w:r>
        <w:t>vnser</w:t>
      </w:r>
      <w:proofErr w:type="spellEnd"/>
      <w:r>
        <w:t xml:space="preserve"> </w:t>
      </w:r>
      <w:proofErr w:type="spellStart"/>
      <w:r>
        <w:t>Hertze</w:t>
      </w:r>
      <w:proofErr w:type="spellEnd"/>
      <w:r>
        <w:t xml:space="preserve"> durch </w:t>
      </w:r>
      <w:proofErr w:type="spellStart"/>
      <w:r>
        <w:t>dasselbig</w:t>
      </w:r>
      <w:proofErr w:type="spellEnd"/>
      <w:r>
        <w:t xml:space="preserve"> </w:t>
      </w:r>
      <w:proofErr w:type="spellStart"/>
      <w:r>
        <w:t>Euangeliium</w:t>
      </w:r>
      <w:proofErr w:type="spellEnd"/>
      <w:r>
        <w:t xml:space="preserve"> an </w:t>
      </w:r>
      <w:proofErr w:type="spellStart"/>
      <w:r>
        <w:t>vnd</w:t>
      </w:r>
      <w:proofErr w:type="spellEnd"/>
      <w:r>
        <w:t xml:space="preserve"> schaffet darin den glauben/ </w:t>
      </w:r>
      <w:proofErr w:type="spellStart"/>
      <w:r>
        <w:t>vnnd</w:t>
      </w:r>
      <w:proofErr w:type="spellEnd"/>
      <w:r>
        <w:t xml:space="preserve"> macht </w:t>
      </w:r>
      <w:proofErr w:type="spellStart"/>
      <w:r>
        <w:t>vns</w:t>
      </w:r>
      <w:proofErr w:type="spellEnd"/>
      <w:r>
        <w:t xml:space="preserve"> also in der </w:t>
      </w:r>
      <w:proofErr w:type="spellStart"/>
      <w:r>
        <w:t>warheit</w:t>
      </w:r>
      <w:proofErr w:type="spellEnd"/>
      <w:r>
        <w:t xml:space="preserve">/ getrost </w:t>
      </w:r>
      <w:proofErr w:type="spellStart"/>
      <w:r>
        <w:t>vnd</w:t>
      </w:r>
      <w:proofErr w:type="spellEnd"/>
      <w:r>
        <w:t xml:space="preserve"> Lebendig in Christo. </w:t>
      </w:r>
    </w:p>
    <w:p w14:paraId="720DF804" w14:textId="77777777" w:rsidR="00977C1F" w:rsidRDefault="00977C1F" w:rsidP="00977C1F">
      <w:pPr>
        <w:pStyle w:val="StandardWeb"/>
      </w:pPr>
      <w:proofErr w:type="spellStart"/>
      <w:r>
        <w:t>Darauß</w:t>
      </w:r>
      <w:proofErr w:type="spellEnd"/>
      <w:r>
        <w:t xml:space="preserve"> sehen wir daß das </w:t>
      </w:r>
      <w:proofErr w:type="spellStart"/>
      <w:r>
        <w:t>Euangelium</w:t>
      </w:r>
      <w:proofErr w:type="spellEnd"/>
      <w:r>
        <w:t xml:space="preserve"> nicht thut wie das Gesetze/ welches nur gebeut </w:t>
      </w:r>
      <w:proofErr w:type="spellStart"/>
      <w:r>
        <w:t>vnd</w:t>
      </w:r>
      <w:proofErr w:type="spellEnd"/>
      <w:r>
        <w:t xml:space="preserve"> fordert/ aber nichts gibt/ sondern das </w:t>
      </w:r>
      <w:proofErr w:type="spellStart"/>
      <w:r>
        <w:t>Euangeliium</w:t>
      </w:r>
      <w:proofErr w:type="spellEnd"/>
      <w:r>
        <w:t xml:space="preserve"> gibt nur </w:t>
      </w:r>
      <w:proofErr w:type="spellStart"/>
      <w:r>
        <w:t>vnnd</w:t>
      </w:r>
      <w:proofErr w:type="spellEnd"/>
      <w:r>
        <w:t xml:space="preserve"> </w:t>
      </w:r>
      <w:proofErr w:type="spellStart"/>
      <w:r>
        <w:t>heist</w:t>
      </w:r>
      <w:proofErr w:type="spellEnd"/>
      <w:r>
        <w:t xml:space="preserve"> das </w:t>
      </w:r>
      <w:proofErr w:type="spellStart"/>
      <w:r>
        <w:t>geschenck</w:t>
      </w:r>
      <w:proofErr w:type="spellEnd"/>
      <w:r>
        <w:t xml:space="preserve"> durch den Glauben </w:t>
      </w:r>
      <w:proofErr w:type="spellStart"/>
      <w:r>
        <w:t>annemen</w:t>
      </w:r>
      <w:proofErr w:type="spellEnd"/>
      <w:r>
        <w:t xml:space="preserve">/ </w:t>
      </w:r>
      <w:proofErr w:type="spellStart"/>
      <w:r>
        <w:t>vnd</w:t>
      </w:r>
      <w:proofErr w:type="spellEnd"/>
      <w:r>
        <w:t xml:space="preserve"> gibt auch denselbigen glauben/ das wirs </w:t>
      </w:r>
      <w:proofErr w:type="spellStart"/>
      <w:r>
        <w:t>annemen</w:t>
      </w:r>
      <w:proofErr w:type="spellEnd"/>
      <w:r>
        <w:t xml:space="preserve"> können. Bleibt also das </w:t>
      </w:r>
      <w:proofErr w:type="spellStart"/>
      <w:r>
        <w:t>Euangelium</w:t>
      </w:r>
      <w:proofErr w:type="spellEnd"/>
      <w:r>
        <w:t xml:space="preserve"> nur ein </w:t>
      </w:r>
      <w:proofErr w:type="spellStart"/>
      <w:r>
        <w:t>gnaden</w:t>
      </w:r>
      <w:proofErr w:type="spellEnd"/>
      <w:r>
        <w:t xml:space="preserve"> oder </w:t>
      </w:r>
      <w:proofErr w:type="spellStart"/>
      <w:r>
        <w:t>gebekammer</w:t>
      </w:r>
      <w:proofErr w:type="spellEnd"/>
      <w:r>
        <w:t xml:space="preserve">/ </w:t>
      </w:r>
      <w:proofErr w:type="spellStart"/>
      <w:r>
        <w:t>darauß</w:t>
      </w:r>
      <w:proofErr w:type="spellEnd"/>
      <w:r>
        <w:t xml:space="preserve"> nur gegeben/ </w:t>
      </w:r>
      <w:proofErr w:type="spellStart"/>
      <w:r>
        <w:t>vnd</w:t>
      </w:r>
      <w:proofErr w:type="spellEnd"/>
      <w:r>
        <w:t xml:space="preserve"> nichts hinein gefordert wird/ dagegen mag das Gesetz </w:t>
      </w:r>
      <w:proofErr w:type="spellStart"/>
      <w:r>
        <w:t>wol</w:t>
      </w:r>
      <w:proofErr w:type="spellEnd"/>
      <w:r>
        <w:t xml:space="preserve"> ein Schatzkammer </w:t>
      </w:r>
      <w:proofErr w:type="spellStart"/>
      <w:r>
        <w:t>genandt</w:t>
      </w:r>
      <w:proofErr w:type="spellEnd"/>
      <w:r>
        <w:t xml:space="preserve"> werden/ </w:t>
      </w:r>
      <w:proofErr w:type="spellStart"/>
      <w:r>
        <w:t>darinn</w:t>
      </w:r>
      <w:proofErr w:type="spellEnd"/>
      <w:r>
        <w:t xml:space="preserve"> </w:t>
      </w:r>
      <w:proofErr w:type="spellStart"/>
      <w:r>
        <w:t>jmmer</w:t>
      </w:r>
      <w:proofErr w:type="spellEnd"/>
      <w:r>
        <w:t xml:space="preserve"> von </w:t>
      </w:r>
      <w:proofErr w:type="spellStart"/>
      <w:r>
        <w:t>vnns</w:t>
      </w:r>
      <w:proofErr w:type="spellEnd"/>
      <w:r>
        <w:t xml:space="preserve"> gefordert wird/ was wir schuldig sein/ welches wir doch nimmermehr </w:t>
      </w:r>
      <w:proofErr w:type="spellStart"/>
      <w:r>
        <w:t>hetten</w:t>
      </w:r>
      <w:proofErr w:type="spellEnd"/>
      <w:r>
        <w:t xml:space="preserve"> </w:t>
      </w:r>
      <w:proofErr w:type="spellStart"/>
      <w:r>
        <w:t>bezalen</w:t>
      </w:r>
      <w:proofErr w:type="spellEnd"/>
      <w:r>
        <w:t xml:space="preserve"> können/ </w:t>
      </w:r>
      <w:proofErr w:type="spellStart"/>
      <w:r>
        <w:t>weren</w:t>
      </w:r>
      <w:proofErr w:type="spellEnd"/>
      <w:r>
        <w:t xml:space="preserve"> derhalben durch </w:t>
      </w:r>
      <w:proofErr w:type="spellStart"/>
      <w:r>
        <w:t>diß</w:t>
      </w:r>
      <w:proofErr w:type="spellEnd"/>
      <w:r>
        <w:t xml:space="preserve"> Kammergericht ins Ewige </w:t>
      </w:r>
      <w:proofErr w:type="spellStart"/>
      <w:r>
        <w:t>gefengnuß</w:t>
      </w:r>
      <w:proofErr w:type="spellEnd"/>
      <w:r>
        <w:t xml:space="preserve"> verurtheilt </w:t>
      </w:r>
      <w:proofErr w:type="spellStart"/>
      <w:r>
        <w:t>vnd</w:t>
      </w:r>
      <w:proofErr w:type="spellEnd"/>
      <w:r>
        <w:t xml:space="preserve"> verwiesen worden: Aber Christus hat für </w:t>
      </w:r>
      <w:proofErr w:type="spellStart"/>
      <w:r>
        <w:t>vns</w:t>
      </w:r>
      <w:proofErr w:type="spellEnd"/>
      <w:r>
        <w:t xml:space="preserve"> </w:t>
      </w:r>
      <w:proofErr w:type="spellStart"/>
      <w:r>
        <w:t>bezalet</w:t>
      </w:r>
      <w:proofErr w:type="spellEnd"/>
      <w:r>
        <w:t xml:space="preserve"> </w:t>
      </w:r>
      <w:proofErr w:type="spellStart"/>
      <w:r>
        <w:t>vnd</w:t>
      </w:r>
      <w:proofErr w:type="spellEnd"/>
      <w:r>
        <w:t xml:space="preserve"> reichlich einbracht/ alles was wir in diese Kammer schuldig waren/ welches er </w:t>
      </w:r>
      <w:proofErr w:type="spellStart"/>
      <w:r>
        <w:t>vns</w:t>
      </w:r>
      <w:proofErr w:type="spellEnd"/>
      <w:r>
        <w:t xml:space="preserve"> nu </w:t>
      </w:r>
      <w:proofErr w:type="spellStart"/>
      <w:r>
        <w:t>lesset</w:t>
      </w:r>
      <w:proofErr w:type="spellEnd"/>
      <w:r>
        <w:t xml:space="preserve"> durchs </w:t>
      </w:r>
      <w:proofErr w:type="spellStart"/>
      <w:r>
        <w:t>Euangelium</w:t>
      </w:r>
      <w:proofErr w:type="spellEnd"/>
      <w:r>
        <w:t xml:space="preserve"> verkündigen/ </w:t>
      </w:r>
      <w:proofErr w:type="spellStart"/>
      <w:r>
        <w:t>dz</w:t>
      </w:r>
      <w:proofErr w:type="spellEnd"/>
      <w:r>
        <w:t xml:space="preserve"> wir wissen/ wir </w:t>
      </w:r>
      <w:proofErr w:type="spellStart"/>
      <w:r>
        <w:t>seind</w:t>
      </w:r>
      <w:proofErr w:type="spellEnd"/>
      <w:r>
        <w:t xml:space="preserve"> nu erlöst </w:t>
      </w:r>
      <w:proofErr w:type="spellStart"/>
      <w:r>
        <w:t>vnd</w:t>
      </w:r>
      <w:proofErr w:type="spellEnd"/>
      <w:r>
        <w:t xml:space="preserve"> ledig gemacht von dem strengen gerechten </w:t>
      </w:r>
      <w:proofErr w:type="spellStart"/>
      <w:r>
        <w:t>vrtheil</w:t>
      </w:r>
      <w:proofErr w:type="spellEnd"/>
      <w:r>
        <w:t xml:space="preserve"> dieser Kammer. </w:t>
      </w:r>
    </w:p>
    <w:p w14:paraId="1CF0AE23" w14:textId="77777777" w:rsidR="00977C1F" w:rsidRDefault="00977C1F" w:rsidP="00977C1F">
      <w:pPr>
        <w:pStyle w:val="StandardWeb"/>
      </w:pPr>
      <w:r>
        <w:t xml:space="preserve">Es </w:t>
      </w:r>
      <w:proofErr w:type="spellStart"/>
      <w:r>
        <w:t>verheist</w:t>
      </w:r>
      <w:proofErr w:type="spellEnd"/>
      <w:r>
        <w:t xml:space="preserve"> ja </w:t>
      </w:r>
      <w:proofErr w:type="spellStart"/>
      <w:r>
        <w:t>vnd</w:t>
      </w:r>
      <w:proofErr w:type="spellEnd"/>
      <w:r>
        <w:t xml:space="preserve"> gibt auch das Gesetz/ aber als ein recht Gerichte/ oder ein gerechter Fürste/ nur den Frommen </w:t>
      </w:r>
      <w:proofErr w:type="spellStart"/>
      <w:r>
        <w:t>vnd</w:t>
      </w:r>
      <w:proofErr w:type="spellEnd"/>
      <w:r>
        <w:t xml:space="preserve"> Gerechten/ </w:t>
      </w:r>
      <w:proofErr w:type="spellStart"/>
      <w:r>
        <w:t>segen</w:t>
      </w:r>
      <w:proofErr w:type="spellEnd"/>
      <w:r>
        <w:t xml:space="preserve"> </w:t>
      </w:r>
      <w:proofErr w:type="spellStart"/>
      <w:r>
        <w:t>vnd</w:t>
      </w:r>
      <w:proofErr w:type="spellEnd"/>
      <w:r>
        <w:t xml:space="preserve"> leben/ den bösen aber fluch </w:t>
      </w:r>
      <w:proofErr w:type="spellStart"/>
      <w:r>
        <w:t>vnd</w:t>
      </w:r>
      <w:proofErr w:type="spellEnd"/>
      <w:r>
        <w:t xml:space="preserve"> ewigen Tod. Summa es </w:t>
      </w:r>
      <w:proofErr w:type="spellStart"/>
      <w:r>
        <w:t>verheist</w:t>
      </w:r>
      <w:proofErr w:type="spellEnd"/>
      <w:r>
        <w:t xml:space="preserve"> nichts </w:t>
      </w:r>
      <w:proofErr w:type="spellStart"/>
      <w:r>
        <w:t>vnd</w:t>
      </w:r>
      <w:proofErr w:type="spellEnd"/>
      <w:r>
        <w:t xml:space="preserve"> gibt nichts </w:t>
      </w:r>
      <w:proofErr w:type="spellStart"/>
      <w:r>
        <w:t>vmbsonst</w:t>
      </w:r>
      <w:proofErr w:type="spellEnd"/>
      <w:r>
        <w:t xml:space="preserve">/ sondern einem jeglichen nach seinem verdienst. </w:t>
      </w:r>
      <w:proofErr w:type="spellStart"/>
      <w:r>
        <w:t>Darumb</w:t>
      </w:r>
      <w:proofErr w:type="spellEnd"/>
      <w:r>
        <w:t xml:space="preserve"> muß es alle Menschen verdammen </w:t>
      </w:r>
      <w:proofErr w:type="spellStart"/>
      <w:r>
        <w:t>außgenommen</w:t>
      </w:r>
      <w:proofErr w:type="spellEnd"/>
      <w:r>
        <w:t xml:space="preserve"> Christum den Son Gottes/ den findet es allein </w:t>
      </w:r>
      <w:proofErr w:type="spellStart"/>
      <w:r>
        <w:t>volkommen</w:t>
      </w:r>
      <w:proofErr w:type="spellEnd"/>
      <w:r>
        <w:t xml:space="preserve"> gerecht/ </w:t>
      </w:r>
      <w:proofErr w:type="spellStart"/>
      <w:r>
        <w:t>vnd</w:t>
      </w:r>
      <w:proofErr w:type="spellEnd"/>
      <w:r>
        <w:t xml:space="preserve"> macht </w:t>
      </w:r>
      <w:proofErr w:type="spellStart"/>
      <w:r>
        <w:t>jhn</w:t>
      </w:r>
      <w:proofErr w:type="spellEnd"/>
      <w:r>
        <w:t xml:space="preserve"> </w:t>
      </w:r>
      <w:proofErr w:type="spellStart"/>
      <w:r>
        <w:t>vmb</w:t>
      </w:r>
      <w:proofErr w:type="spellEnd"/>
      <w:r>
        <w:t xml:space="preserve"> seines </w:t>
      </w:r>
      <w:proofErr w:type="spellStart"/>
      <w:r>
        <w:t>verdiests</w:t>
      </w:r>
      <w:proofErr w:type="spellEnd"/>
      <w:r>
        <w:t xml:space="preserve"> willen selig. Es findet sich aber darnach/ </w:t>
      </w:r>
      <w:proofErr w:type="spellStart"/>
      <w:r>
        <w:t>dz</w:t>
      </w:r>
      <w:proofErr w:type="spellEnd"/>
      <w:r>
        <w:t xml:space="preserve"> Christ solche </w:t>
      </w:r>
      <w:proofErr w:type="spellStart"/>
      <w:r>
        <w:t>gerechtigkeit</w:t>
      </w:r>
      <w:proofErr w:type="spellEnd"/>
      <w:r>
        <w:t xml:space="preserve"> </w:t>
      </w:r>
      <w:proofErr w:type="spellStart"/>
      <w:r>
        <w:t>nit</w:t>
      </w:r>
      <w:proofErr w:type="spellEnd"/>
      <w:r>
        <w:t xml:space="preserve"> vor sich </w:t>
      </w:r>
      <w:proofErr w:type="spellStart"/>
      <w:r>
        <w:t>selbs</w:t>
      </w:r>
      <w:proofErr w:type="spellEnd"/>
      <w:r>
        <w:t xml:space="preserve">/ </w:t>
      </w:r>
      <w:proofErr w:type="spellStart"/>
      <w:r>
        <w:t>sonder</w:t>
      </w:r>
      <w:proofErr w:type="spellEnd"/>
      <w:r>
        <w:t xml:space="preserve"> vor </w:t>
      </w:r>
      <w:proofErr w:type="spellStart"/>
      <w:r>
        <w:t>vns</w:t>
      </w:r>
      <w:proofErr w:type="spellEnd"/>
      <w:r>
        <w:t xml:space="preserve"> arme Sünder </w:t>
      </w:r>
      <w:proofErr w:type="spellStart"/>
      <w:r>
        <w:t>vnd</w:t>
      </w:r>
      <w:proofErr w:type="spellEnd"/>
      <w:r>
        <w:t xml:space="preserve"> </w:t>
      </w:r>
      <w:proofErr w:type="spellStart"/>
      <w:r>
        <w:t>vngerechte</w:t>
      </w:r>
      <w:proofErr w:type="spellEnd"/>
      <w:r>
        <w:t xml:space="preserve"> </w:t>
      </w:r>
      <w:proofErr w:type="spellStart"/>
      <w:r>
        <w:t>volnbracht</w:t>
      </w:r>
      <w:proofErr w:type="spellEnd"/>
      <w:r>
        <w:t xml:space="preserve"> hat/ </w:t>
      </w:r>
      <w:proofErr w:type="spellStart"/>
      <w:r>
        <w:t>vnd</w:t>
      </w:r>
      <w:proofErr w:type="spellEnd"/>
      <w:r>
        <w:t xml:space="preserve"> </w:t>
      </w:r>
      <w:proofErr w:type="spellStart"/>
      <w:r>
        <w:t>schencket</w:t>
      </w:r>
      <w:proofErr w:type="spellEnd"/>
      <w:r>
        <w:t xml:space="preserve"> </w:t>
      </w:r>
      <w:proofErr w:type="spellStart"/>
      <w:r>
        <w:t>vns</w:t>
      </w:r>
      <w:proofErr w:type="spellEnd"/>
      <w:r>
        <w:t xml:space="preserve"> solche seine Gerechtigkeit/ </w:t>
      </w:r>
      <w:proofErr w:type="spellStart"/>
      <w:r>
        <w:t>darumb</w:t>
      </w:r>
      <w:proofErr w:type="spellEnd"/>
      <w:r>
        <w:t xml:space="preserve"> </w:t>
      </w:r>
      <w:proofErr w:type="spellStart"/>
      <w:r>
        <w:t>kan</w:t>
      </w:r>
      <w:proofErr w:type="spellEnd"/>
      <w:r>
        <w:t xml:space="preserve"> </w:t>
      </w:r>
      <w:proofErr w:type="spellStart"/>
      <w:r>
        <w:t>vnns</w:t>
      </w:r>
      <w:proofErr w:type="spellEnd"/>
      <w:r>
        <w:t xml:space="preserve"> das Gesetz nicht mehr verdammen/ wenn wir an Christum glauben/ sondern muß </w:t>
      </w:r>
      <w:proofErr w:type="spellStart"/>
      <w:r>
        <w:t>vns</w:t>
      </w:r>
      <w:proofErr w:type="spellEnd"/>
      <w:r>
        <w:t xml:space="preserve"> mit Christo lassen Ewiger </w:t>
      </w:r>
      <w:proofErr w:type="spellStart"/>
      <w:r>
        <w:t>Selligkeit</w:t>
      </w:r>
      <w:proofErr w:type="spellEnd"/>
      <w:r>
        <w:t xml:space="preserve"> </w:t>
      </w:r>
      <w:proofErr w:type="spellStart"/>
      <w:r>
        <w:t>theilhafftig</w:t>
      </w:r>
      <w:proofErr w:type="spellEnd"/>
      <w:r>
        <w:t xml:space="preserve"> sein </w:t>
      </w:r>
      <w:proofErr w:type="spellStart"/>
      <w:r>
        <w:t>vnnd</w:t>
      </w:r>
      <w:proofErr w:type="spellEnd"/>
      <w:r>
        <w:t xml:space="preserve"> bleiben. </w:t>
      </w:r>
    </w:p>
    <w:p w14:paraId="585531C8" w14:textId="77777777" w:rsidR="00977C1F" w:rsidRDefault="00977C1F" w:rsidP="00977C1F">
      <w:pPr>
        <w:pStyle w:val="StandardWeb"/>
      </w:pPr>
      <w:r>
        <w:t xml:space="preserve">So ist nu offenbar/ daß das Gesetz nur dem </w:t>
      </w:r>
      <w:proofErr w:type="spellStart"/>
      <w:r>
        <w:t>ders</w:t>
      </w:r>
      <w:proofErr w:type="spellEnd"/>
      <w:r>
        <w:t xml:space="preserve"> verdient hat/ das ist/ niemand dann Christo gibt/ das </w:t>
      </w:r>
      <w:proofErr w:type="spellStart"/>
      <w:r>
        <w:t>Euangelium</w:t>
      </w:r>
      <w:proofErr w:type="spellEnd"/>
      <w:r>
        <w:t xml:space="preserve"> aber gibt denen die es nicht verdienet haben/ Nemlich </w:t>
      </w:r>
      <w:proofErr w:type="spellStart"/>
      <w:r>
        <w:t>vns</w:t>
      </w:r>
      <w:proofErr w:type="spellEnd"/>
      <w:r>
        <w:t xml:space="preserve"> armen Sündern/ </w:t>
      </w:r>
      <w:proofErr w:type="spellStart"/>
      <w:r>
        <w:t>vmb</w:t>
      </w:r>
      <w:proofErr w:type="spellEnd"/>
      <w:r>
        <w:t xml:space="preserve"> des einigen </w:t>
      </w:r>
      <w:proofErr w:type="spellStart"/>
      <w:r>
        <w:t>verdienste</w:t>
      </w:r>
      <w:proofErr w:type="spellEnd"/>
      <w:r>
        <w:t xml:space="preserve"> Christi willen. Ja </w:t>
      </w:r>
      <w:proofErr w:type="spellStart"/>
      <w:r>
        <w:t>dz</w:t>
      </w:r>
      <w:proofErr w:type="spellEnd"/>
      <w:r>
        <w:t xml:space="preserve"> </w:t>
      </w:r>
      <w:proofErr w:type="spellStart"/>
      <w:r>
        <w:t>Euangelium</w:t>
      </w:r>
      <w:proofErr w:type="spellEnd"/>
      <w:r>
        <w:t xml:space="preserve"> </w:t>
      </w:r>
      <w:proofErr w:type="spellStart"/>
      <w:r>
        <w:t>schenckt</w:t>
      </w:r>
      <w:proofErr w:type="spellEnd"/>
      <w:r>
        <w:t xml:space="preserve"> </w:t>
      </w:r>
      <w:proofErr w:type="spellStart"/>
      <w:r>
        <w:t>vns</w:t>
      </w:r>
      <w:proofErr w:type="spellEnd"/>
      <w:r>
        <w:t xml:space="preserve"> Christum/ </w:t>
      </w:r>
      <w:proofErr w:type="spellStart"/>
      <w:r>
        <w:t>vnd</w:t>
      </w:r>
      <w:proofErr w:type="spellEnd"/>
      <w:r>
        <w:t xml:space="preserve"> in </w:t>
      </w:r>
      <w:proofErr w:type="spellStart"/>
      <w:r>
        <w:t>jhm</w:t>
      </w:r>
      <w:proofErr w:type="spellEnd"/>
      <w:r>
        <w:t xml:space="preserve"> Gottes </w:t>
      </w:r>
      <w:proofErr w:type="spellStart"/>
      <w:r>
        <w:t>gnade</w:t>
      </w:r>
      <w:proofErr w:type="spellEnd"/>
      <w:r>
        <w:t xml:space="preserve">/ den Ewigen </w:t>
      </w:r>
      <w:proofErr w:type="spellStart"/>
      <w:r>
        <w:t>segen</w:t>
      </w:r>
      <w:proofErr w:type="spellEnd"/>
      <w:r>
        <w:t xml:space="preserve"> </w:t>
      </w:r>
      <w:proofErr w:type="spellStart"/>
      <w:r>
        <w:t>vnd</w:t>
      </w:r>
      <w:proofErr w:type="spellEnd"/>
      <w:r>
        <w:t xml:space="preserve"> alles gut/ lauter </w:t>
      </w:r>
      <w:proofErr w:type="spellStart"/>
      <w:r>
        <w:t>vmb</w:t>
      </w:r>
      <w:proofErr w:type="spellEnd"/>
      <w:r>
        <w:t xml:space="preserve"> sonst/ </w:t>
      </w:r>
      <w:proofErr w:type="spellStart"/>
      <w:r>
        <w:t>ohn</w:t>
      </w:r>
      <w:proofErr w:type="spellEnd"/>
      <w:r>
        <w:t xml:space="preserve"> all </w:t>
      </w:r>
      <w:proofErr w:type="spellStart"/>
      <w:r>
        <w:t>vnser</w:t>
      </w:r>
      <w:proofErr w:type="spellEnd"/>
      <w:r>
        <w:t xml:space="preserve"> verdienst. </w:t>
      </w:r>
    </w:p>
    <w:p w14:paraId="5763A0EB" w14:textId="77777777" w:rsidR="00977C1F" w:rsidRDefault="00977C1F" w:rsidP="00977C1F">
      <w:pPr>
        <w:pStyle w:val="StandardWeb"/>
      </w:pPr>
      <w:r>
        <w:t xml:space="preserve">Zum dritten muß man auch </w:t>
      </w:r>
      <w:proofErr w:type="spellStart"/>
      <w:r>
        <w:t>mercken</w:t>
      </w:r>
      <w:proofErr w:type="spellEnd"/>
      <w:r>
        <w:t xml:space="preserve">/ daß das Lebendig machen des heiligen Geistes/ welches er durch das </w:t>
      </w:r>
      <w:proofErr w:type="spellStart"/>
      <w:r>
        <w:t>Euangelium</w:t>
      </w:r>
      <w:proofErr w:type="spellEnd"/>
      <w:r>
        <w:t xml:space="preserve"> verbringet/ sich auch </w:t>
      </w:r>
      <w:proofErr w:type="spellStart"/>
      <w:r>
        <w:t>auff</w:t>
      </w:r>
      <w:proofErr w:type="spellEnd"/>
      <w:r>
        <w:t xml:space="preserve"> die Früchte des Glaubens/ das ist/ </w:t>
      </w:r>
      <w:proofErr w:type="spellStart"/>
      <w:r>
        <w:t>auff</w:t>
      </w:r>
      <w:proofErr w:type="spellEnd"/>
      <w:r>
        <w:t xml:space="preserve"> die liebe </w:t>
      </w:r>
      <w:proofErr w:type="spellStart"/>
      <w:r>
        <w:t>vnd</w:t>
      </w:r>
      <w:proofErr w:type="spellEnd"/>
      <w:r>
        <w:t xml:space="preserve"> </w:t>
      </w:r>
      <w:proofErr w:type="spellStart"/>
      <w:r>
        <w:t>newen</w:t>
      </w:r>
      <w:proofErr w:type="spellEnd"/>
      <w:r>
        <w:t xml:space="preserve"> gehorsam erstreckte. Dann wie einer durch das Natürlich leben </w:t>
      </w:r>
      <w:proofErr w:type="spellStart"/>
      <w:r>
        <w:t>krefftig</w:t>
      </w:r>
      <w:proofErr w:type="spellEnd"/>
      <w:r>
        <w:t xml:space="preserve"> </w:t>
      </w:r>
      <w:proofErr w:type="spellStart"/>
      <w:r>
        <w:t>vnd</w:t>
      </w:r>
      <w:proofErr w:type="spellEnd"/>
      <w:r>
        <w:t xml:space="preserve"> </w:t>
      </w:r>
      <w:proofErr w:type="spellStart"/>
      <w:r>
        <w:t>geschefftig</w:t>
      </w:r>
      <w:proofErr w:type="spellEnd"/>
      <w:r>
        <w:t xml:space="preserve"> wird/ </w:t>
      </w:r>
      <w:proofErr w:type="spellStart"/>
      <w:r>
        <w:t>vnnd</w:t>
      </w:r>
      <w:proofErr w:type="spellEnd"/>
      <w:r>
        <w:t xml:space="preserve"> </w:t>
      </w:r>
      <w:proofErr w:type="spellStart"/>
      <w:r>
        <w:t>mancherley</w:t>
      </w:r>
      <w:proofErr w:type="spellEnd"/>
      <w:r>
        <w:t xml:space="preserve"> thut das diesem Natürlichen Leben </w:t>
      </w:r>
      <w:proofErr w:type="spellStart"/>
      <w:r>
        <w:t>anhengig</w:t>
      </w:r>
      <w:proofErr w:type="spellEnd"/>
      <w:r>
        <w:t xml:space="preserve"> ist/ also ists </w:t>
      </w:r>
      <w:proofErr w:type="spellStart"/>
      <w:r>
        <w:t>vnmüglich</w:t>
      </w:r>
      <w:proofErr w:type="spellEnd"/>
      <w:r>
        <w:t xml:space="preserve">/ das das </w:t>
      </w:r>
      <w:proofErr w:type="spellStart"/>
      <w:r>
        <w:t>Himlische</w:t>
      </w:r>
      <w:proofErr w:type="spellEnd"/>
      <w:r>
        <w:t xml:space="preserve"> Geistliche Leben/ so durch den Trost des heiligen Geistes </w:t>
      </w:r>
      <w:proofErr w:type="spellStart"/>
      <w:r>
        <w:t>auß</w:t>
      </w:r>
      <w:proofErr w:type="spellEnd"/>
      <w:r>
        <w:t xml:space="preserve"> dem </w:t>
      </w:r>
      <w:proofErr w:type="spellStart"/>
      <w:r>
        <w:t>Euangelio</w:t>
      </w:r>
      <w:proofErr w:type="spellEnd"/>
      <w:r>
        <w:t xml:space="preserve"> im glauben entstehet/ müssig </w:t>
      </w:r>
      <w:proofErr w:type="spellStart"/>
      <w:r>
        <w:t>vnd</w:t>
      </w:r>
      <w:proofErr w:type="spellEnd"/>
      <w:r>
        <w:t xml:space="preserve"> </w:t>
      </w:r>
      <w:proofErr w:type="spellStart"/>
      <w:r>
        <w:t>vnkrefftig</w:t>
      </w:r>
      <w:proofErr w:type="spellEnd"/>
      <w:r>
        <w:t xml:space="preserve"> sey/ sondern es beweiset sich solch leben mit </w:t>
      </w:r>
      <w:proofErr w:type="spellStart"/>
      <w:r>
        <w:t>mancherley</w:t>
      </w:r>
      <w:proofErr w:type="spellEnd"/>
      <w:r>
        <w:t xml:space="preserve"> </w:t>
      </w:r>
      <w:proofErr w:type="spellStart"/>
      <w:r>
        <w:t>früchten</w:t>
      </w:r>
      <w:proofErr w:type="spellEnd"/>
      <w:r>
        <w:t xml:space="preserve"> gegen Gott </w:t>
      </w:r>
      <w:proofErr w:type="spellStart"/>
      <w:r>
        <w:t>vnd</w:t>
      </w:r>
      <w:proofErr w:type="spellEnd"/>
      <w:r>
        <w:t xml:space="preserve"> den </w:t>
      </w:r>
      <w:proofErr w:type="spellStart"/>
      <w:r>
        <w:t>Nechsten</w:t>
      </w:r>
      <w:proofErr w:type="spellEnd"/>
      <w:r>
        <w:t xml:space="preserve">. Also wird dann das Gesetze der Zehen Gebot durchs </w:t>
      </w:r>
      <w:proofErr w:type="spellStart"/>
      <w:r>
        <w:t>Euangelium</w:t>
      </w:r>
      <w:proofErr w:type="spellEnd"/>
      <w:r>
        <w:t xml:space="preserve"> in </w:t>
      </w:r>
      <w:proofErr w:type="spellStart"/>
      <w:r>
        <w:t>vnser</w:t>
      </w:r>
      <w:proofErr w:type="spellEnd"/>
      <w:r>
        <w:t xml:space="preserve"> Hertz geschrieben/ </w:t>
      </w:r>
      <w:proofErr w:type="spellStart"/>
      <w:r>
        <w:t>dz</w:t>
      </w:r>
      <w:proofErr w:type="spellEnd"/>
      <w:r>
        <w:t xml:space="preserve"> es nu in </w:t>
      </w:r>
      <w:proofErr w:type="spellStart"/>
      <w:r>
        <w:t>vns</w:t>
      </w:r>
      <w:proofErr w:type="spellEnd"/>
      <w:r>
        <w:t xml:space="preserve"> </w:t>
      </w:r>
      <w:proofErr w:type="spellStart"/>
      <w:r>
        <w:t>vnd</w:t>
      </w:r>
      <w:proofErr w:type="spellEnd"/>
      <w:r>
        <w:t xml:space="preserve"> wir in </w:t>
      </w:r>
      <w:proofErr w:type="spellStart"/>
      <w:r>
        <w:t>jhm</w:t>
      </w:r>
      <w:proofErr w:type="spellEnd"/>
      <w:r>
        <w:t xml:space="preserve"> durch Christum leben/ </w:t>
      </w:r>
      <w:proofErr w:type="spellStart"/>
      <w:r>
        <w:t>vnd</w:t>
      </w:r>
      <w:proofErr w:type="spellEnd"/>
      <w:r>
        <w:t xml:space="preserve"> sey </w:t>
      </w:r>
      <w:proofErr w:type="spellStart"/>
      <w:r>
        <w:t>vns</w:t>
      </w:r>
      <w:proofErr w:type="spellEnd"/>
      <w:r>
        <w:t xml:space="preserve"> nicht mehr ein todter </w:t>
      </w:r>
      <w:proofErr w:type="spellStart"/>
      <w:r>
        <w:t>vnd</w:t>
      </w:r>
      <w:proofErr w:type="spellEnd"/>
      <w:r>
        <w:t xml:space="preserve"> </w:t>
      </w:r>
      <w:proofErr w:type="spellStart"/>
      <w:r>
        <w:t>Tödtender</w:t>
      </w:r>
      <w:proofErr w:type="spellEnd"/>
      <w:r>
        <w:t xml:space="preserve"> </w:t>
      </w:r>
      <w:proofErr w:type="spellStart"/>
      <w:r>
        <w:t>Buchstab</w:t>
      </w:r>
      <w:proofErr w:type="spellEnd"/>
      <w:r>
        <w:t xml:space="preserve">. Daher der Apostel Paulus Rom 13. spricht/ Wir richten das Gesetz </w:t>
      </w:r>
      <w:proofErr w:type="spellStart"/>
      <w:r>
        <w:t>auff</w:t>
      </w:r>
      <w:proofErr w:type="spellEnd"/>
      <w:r>
        <w:t xml:space="preserve"> durch den Glauben. </w:t>
      </w:r>
    </w:p>
    <w:p w14:paraId="24213A5A" w14:textId="77777777" w:rsidR="00977C1F" w:rsidRDefault="00977C1F" w:rsidP="00977C1F">
      <w:pPr>
        <w:pStyle w:val="StandardWeb"/>
      </w:pPr>
      <w:r>
        <w:t xml:space="preserve">Das sey nu </w:t>
      </w:r>
      <w:proofErr w:type="spellStart"/>
      <w:r>
        <w:t>gnug</w:t>
      </w:r>
      <w:proofErr w:type="spellEnd"/>
      <w:r>
        <w:t xml:space="preserve"> von dem </w:t>
      </w:r>
      <w:proofErr w:type="spellStart"/>
      <w:r>
        <w:t>vnterscheid</w:t>
      </w:r>
      <w:proofErr w:type="spellEnd"/>
      <w:r>
        <w:t xml:space="preserve"> des Gesetzes </w:t>
      </w:r>
      <w:proofErr w:type="spellStart"/>
      <w:r>
        <w:t>vnd</w:t>
      </w:r>
      <w:proofErr w:type="spellEnd"/>
      <w:r>
        <w:t xml:space="preserve"> des </w:t>
      </w:r>
      <w:proofErr w:type="spellStart"/>
      <w:r>
        <w:t>Euangelij</w:t>
      </w:r>
      <w:proofErr w:type="spellEnd"/>
      <w:r>
        <w:t xml:space="preserve">/ </w:t>
      </w:r>
      <w:proofErr w:type="spellStart"/>
      <w:r>
        <w:t>dauon</w:t>
      </w:r>
      <w:proofErr w:type="spellEnd"/>
      <w:r>
        <w:t xml:space="preserve"> ließ weiter in </w:t>
      </w:r>
      <w:proofErr w:type="spellStart"/>
      <w:r>
        <w:t>vnser</w:t>
      </w:r>
      <w:proofErr w:type="spellEnd"/>
      <w:r>
        <w:t xml:space="preserve"> Predicanten </w:t>
      </w:r>
      <w:proofErr w:type="spellStart"/>
      <w:r>
        <w:t>bekentniß</w:t>
      </w:r>
      <w:proofErr w:type="spellEnd"/>
      <w:r>
        <w:t xml:space="preserve">/ </w:t>
      </w:r>
      <w:proofErr w:type="spellStart"/>
      <w:r>
        <w:t>fürnemlich</w:t>
      </w:r>
      <w:proofErr w:type="spellEnd"/>
      <w:r>
        <w:t xml:space="preserve"> aber in D. Luthers </w:t>
      </w:r>
      <w:proofErr w:type="spellStart"/>
      <w:r>
        <w:t>vnd</w:t>
      </w:r>
      <w:proofErr w:type="spellEnd"/>
      <w:r>
        <w:t xml:space="preserve"> anderer reinen Lehrer Bücher/ wir aber wollen nu in </w:t>
      </w:r>
      <w:proofErr w:type="spellStart"/>
      <w:r>
        <w:t>vnser</w:t>
      </w:r>
      <w:proofErr w:type="spellEnd"/>
      <w:r>
        <w:t xml:space="preserve"> </w:t>
      </w:r>
      <w:proofErr w:type="spellStart"/>
      <w:r>
        <w:t>bekentniß</w:t>
      </w:r>
      <w:proofErr w:type="spellEnd"/>
      <w:r>
        <w:t xml:space="preserve"> fortfahren </w:t>
      </w:r>
      <w:proofErr w:type="spellStart"/>
      <w:r>
        <w:t>vne</w:t>
      </w:r>
      <w:proofErr w:type="spellEnd"/>
      <w:r>
        <w:t xml:space="preserve"> ein wenig von der Rechtfertigung reden/ weil </w:t>
      </w:r>
      <w:proofErr w:type="spellStart"/>
      <w:r>
        <w:t>diß</w:t>
      </w:r>
      <w:proofErr w:type="spellEnd"/>
      <w:r>
        <w:t xml:space="preserve"> der </w:t>
      </w:r>
      <w:proofErr w:type="spellStart"/>
      <w:r>
        <w:t>fürnemst</w:t>
      </w:r>
      <w:proofErr w:type="spellEnd"/>
      <w:r>
        <w:t xml:space="preserve"> Handel ist/ damit das </w:t>
      </w:r>
      <w:proofErr w:type="spellStart"/>
      <w:r>
        <w:t>Euangelium</w:t>
      </w:r>
      <w:proofErr w:type="spellEnd"/>
      <w:r>
        <w:t xml:space="preserve"> </w:t>
      </w:r>
      <w:proofErr w:type="spellStart"/>
      <w:r>
        <w:t>zuthun</w:t>
      </w:r>
      <w:proofErr w:type="spellEnd"/>
      <w:r>
        <w:t xml:space="preserve"> hat. </w:t>
      </w:r>
      <w:proofErr w:type="spellStart"/>
      <w:r>
        <w:t>Vnd</w:t>
      </w:r>
      <w:proofErr w:type="spellEnd"/>
      <w:r>
        <w:t xml:space="preserve"> </w:t>
      </w:r>
      <w:proofErr w:type="spellStart"/>
      <w:r>
        <w:t>wiewol</w:t>
      </w:r>
      <w:proofErr w:type="spellEnd"/>
      <w:r>
        <w:t xml:space="preserve"> wir </w:t>
      </w:r>
      <w:proofErr w:type="spellStart"/>
      <w:r>
        <w:t>albereit</w:t>
      </w:r>
      <w:proofErr w:type="spellEnd"/>
      <w:r>
        <w:t xml:space="preserve"> in </w:t>
      </w:r>
      <w:proofErr w:type="spellStart"/>
      <w:r>
        <w:t>beschreibung</w:t>
      </w:r>
      <w:proofErr w:type="spellEnd"/>
      <w:r>
        <w:t xml:space="preserve"> </w:t>
      </w:r>
      <w:proofErr w:type="spellStart"/>
      <w:r>
        <w:t>vnd</w:t>
      </w:r>
      <w:proofErr w:type="spellEnd"/>
      <w:r>
        <w:t xml:space="preserve"> </w:t>
      </w:r>
      <w:proofErr w:type="spellStart"/>
      <w:r>
        <w:t>erklerung</w:t>
      </w:r>
      <w:proofErr w:type="spellEnd"/>
      <w:r>
        <w:t xml:space="preserve"> des </w:t>
      </w:r>
      <w:proofErr w:type="spellStart"/>
      <w:r>
        <w:t>Euangelij</w:t>
      </w:r>
      <w:proofErr w:type="spellEnd"/>
      <w:r>
        <w:t xml:space="preserve"> von der Rechtfertigung haben reden müssen/ Jedoch das wir Ordnung halten/ wollen wir noch ein wenig </w:t>
      </w:r>
      <w:proofErr w:type="spellStart"/>
      <w:r>
        <w:t>vnd</w:t>
      </w:r>
      <w:proofErr w:type="spellEnd"/>
      <w:r>
        <w:t xml:space="preserve"> etwas </w:t>
      </w:r>
      <w:proofErr w:type="spellStart"/>
      <w:r>
        <w:t>einfaltiger</w:t>
      </w:r>
      <w:proofErr w:type="spellEnd"/>
      <w:r>
        <w:t xml:space="preserve"> </w:t>
      </w:r>
      <w:proofErr w:type="spellStart"/>
      <w:r>
        <w:t>vnd</w:t>
      </w:r>
      <w:proofErr w:type="spellEnd"/>
      <w:r>
        <w:t xml:space="preserve"> heller </w:t>
      </w:r>
      <w:proofErr w:type="spellStart"/>
      <w:r>
        <w:t>dauon</w:t>
      </w:r>
      <w:proofErr w:type="spellEnd"/>
      <w:r>
        <w:t xml:space="preserve"> anzeigen. </w:t>
      </w:r>
    </w:p>
    <w:p w14:paraId="29C86683" w14:textId="77777777" w:rsidR="00977C1F" w:rsidRDefault="00977C1F" w:rsidP="00977C1F">
      <w:pPr>
        <w:pStyle w:val="StandardWeb"/>
      </w:pPr>
      <w:r>
        <w:t xml:space="preserve">So lehrt </w:t>
      </w:r>
      <w:proofErr w:type="spellStart"/>
      <w:r>
        <w:t>vns</w:t>
      </w:r>
      <w:proofErr w:type="spellEnd"/>
      <w:r>
        <w:t xml:space="preserve"> nu das </w:t>
      </w:r>
      <w:proofErr w:type="spellStart"/>
      <w:r>
        <w:t>Euangelium</w:t>
      </w:r>
      <w:proofErr w:type="spellEnd"/>
      <w:r>
        <w:t xml:space="preserve">/ das wir für Gott Gerecht </w:t>
      </w:r>
      <w:proofErr w:type="spellStart"/>
      <w:r>
        <w:t>vnd</w:t>
      </w:r>
      <w:proofErr w:type="spellEnd"/>
      <w:r>
        <w:t xml:space="preserve"> Selig werden/ nicht </w:t>
      </w:r>
      <w:proofErr w:type="spellStart"/>
      <w:r>
        <w:t>auß</w:t>
      </w:r>
      <w:proofErr w:type="spellEnd"/>
      <w:r>
        <w:t xml:space="preserve"> </w:t>
      </w:r>
      <w:proofErr w:type="spellStart"/>
      <w:r>
        <w:t>vns</w:t>
      </w:r>
      <w:proofErr w:type="spellEnd"/>
      <w:r>
        <w:t xml:space="preserve">/ </w:t>
      </w:r>
      <w:proofErr w:type="spellStart"/>
      <w:r>
        <w:t>vnsern</w:t>
      </w:r>
      <w:proofErr w:type="spellEnd"/>
      <w:r>
        <w:t xml:space="preserve"> guten </w:t>
      </w:r>
      <w:proofErr w:type="spellStart"/>
      <w:r>
        <w:t>wercken</w:t>
      </w:r>
      <w:proofErr w:type="spellEnd"/>
      <w:r>
        <w:t xml:space="preserve">/ oder </w:t>
      </w:r>
      <w:proofErr w:type="spellStart"/>
      <w:r>
        <w:t>vmb</w:t>
      </w:r>
      <w:proofErr w:type="spellEnd"/>
      <w:r>
        <w:t xml:space="preserve"> </w:t>
      </w:r>
      <w:proofErr w:type="spellStart"/>
      <w:r>
        <w:t>vnsers</w:t>
      </w:r>
      <w:proofErr w:type="spellEnd"/>
      <w:r>
        <w:t xml:space="preserve"> </w:t>
      </w:r>
      <w:proofErr w:type="spellStart"/>
      <w:r>
        <w:t>verdiensts</w:t>
      </w:r>
      <w:proofErr w:type="spellEnd"/>
      <w:r>
        <w:t xml:space="preserve"> willen/ sondern aus lauter liebe/ Gnade </w:t>
      </w:r>
      <w:proofErr w:type="spellStart"/>
      <w:r>
        <w:t>vnd</w:t>
      </w:r>
      <w:proofErr w:type="spellEnd"/>
      <w:r>
        <w:t xml:space="preserve"> </w:t>
      </w:r>
      <w:proofErr w:type="spellStart"/>
      <w:r>
        <w:t>Hertzlicher</w:t>
      </w:r>
      <w:proofErr w:type="spellEnd"/>
      <w:r>
        <w:t xml:space="preserve"> Väterlicher </w:t>
      </w:r>
      <w:proofErr w:type="spellStart"/>
      <w:r>
        <w:t>Barmhertzigkeit</w:t>
      </w:r>
      <w:proofErr w:type="spellEnd"/>
      <w:r>
        <w:t xml:space="preserve"> Gottes/ </w:t>
      </w:r>
      <w:proofErr w:type="spellStart"/>
      <w:r>
        <w:t>vnd</w:t>
      </w:r>
      <w:proofErr w:type="spellEnd"/>
      <w:r>
        <w:t xml:space="preserve"> </w:t>
      </w:r>
      <w:proofErr w:type="spellStart"/>
      <w:r>
        <w:t>vmb</w:t>
      </w:r>
      <w:proofErr w:type="spellEnd"/>
      <w:r>
        <w:t xml:space="preserve"> des </w:t>
      </w:r>
      <w:proofErr w:type="spellStart"/>
      <w:r>
        <w:t>gehorsamsdes</w:t>
      </w:r>
      <w:proofErr w:type="spellEnd"/>
      <w:r>
        <w:t xml:space="preserve"> Sohns Gottes </w:t>
      </w:r>
      <w:proofErr w:type="spellStart"/>
      <w:r>
        <w:t>Jhesu</w:t>
      </w:r>
      <w:proofErr w:type="spellEnd"/>
      <w:r>
        <w:t xml:space="preserve"> Christi willen/ den er mit seinem Tod erfüllet hat/ allein sag ich durch denselbigen gehorsam den er für </w:t>
      </w:r>
      <w:proofErr w:type="spellStart"/>
      <w:r>
        <w:t>vns</w:t>
      </w:r>
      <w:proofErr w:type="spellEnd"/>
      <w:r>
        <w:t xml:space="preserve"> </w:t>
      </w:r>
      <w:proofErr w:type="spellStart"/>
      <w:r>
        <w:t>volnbracht</w:t>
      </w:r>
      <w:proofErr w:type="spellEnd"/>
      <w:r>
        <w:t xml:space="preserve"> hat/ werden wir Gott </w:t>
      </w:r>
      <w:proofErr w:type="spellStart"/>
      <w:r>
        <w:t>versönet</w:t>
      </w:r>
      <w:proofErr w:type="spellEnd"/>
      <w:r>
        <w:t xml:space="preserve"> </w:t>
      </w:r>
      <w:proofErr w:type="spellStart"/>
      <w:r>
        <w:t>vnd</w:t>
      </w:r>
      <w:proofErr w:type="spellEnd"/>
      <w:r>
        <w:t xml:space="preserve"> </w:t>
      </w:r>
      <w:proofErr w:type="spellStart"/>
      <w:r>
        <w:t>angenem</w:t>
      </w:r>
      <w:proofErr w:type="spellEnd"/>
      <w:r>
        <w:t xml:space="preserve">/ das er </w:t>
      </w:r>
      <w:proofErr w:type="spellStart"/>
      <w:r>
        <w:t>vns</w:t>
      </w:r>
      <w:proofErr w:type="spellEnd"/>
      <w:r>
        <w:t xml:space="preserve"> </w:t>
      </w:r>
      <w:proofErr w:type="spellStart"/>
      <w:r>
        <w:t>schencket</w:t>
      </w:r>
      <w:proofErr w:type="spellEnd"/>
      <w:r>
        <w:t xml:space="preserve"> das Ewig leben. </w:t>
      </w:r>
    </w:p>
    <w:p w14:paraId="081184F0" w14:textId="77777777" w:rsidR="00977C1F" w:rsidRDefault="00977C1F" w:rsidP="00977C1F">
      <w:pPr>
        <w:pStyle w:val="StandardWeb"/>
      </w:pPr>
      <w:r>
        <w:t xml:space="preserve">Derhalben ist kein Mensch </w:t>
      </w:r>
      <w:proofErr w:type="spellStart"/>
      <w:r>
        <w:t>auß</w:t>
      </w:r>
      <w:proofErr w:type="spellEnd"/>
      <w:r>
        <w:t xml:space="preserve"> seinen eigenen </w:t>
      </w:r>
      <w:proofErr w:type="spellStart"/>
      <w:r>
        <w:t>wercken</w:t>
      </w:r>
      <w:proofErr w:type="spellEnd"/>
      <w:r>
        <w:t xml:space="preserve"> für Gott gerecht/ denn allein der Mensch Christus Jesus/ der zugleich </w:t>
      </w:r>
      <w:proofErr w:type="spellStart"/>
      <w:r>
        <w:t>warer</w:t>
      </w:r>
      <w:proofErr w:type="spellEnd"/>
      <w:r>
        <w:t xml:space="preserve"> Gott ist einig/ gleich/ Ewig </w:t>
      </w:r>
      <w:proofErr w:type="spellStart"/>
      <w:r>
        <w:t>vnnd</w:t>
      </w:r>
      <w:proofErr w:type="spellEnd"/>
      <w:r>
        <w:t xml:space="preserve"> Herrlich mit dem Vatter </w:t>
      </w:r>
      <w:proofErr w:type="spellStart"/>
      <w:r>
        <w:t>vnd</w:t>
      </w:r>
      <w:proofErr w:type="spellEnd"/>
      <w:r>
        <w:t xml:space="preserve"> heiligem Geiste. Weil sich aber dieser Sohn Gottes JEsus CHristus für alle Menschen dem Vatter </w:t>
      </w:r>
      <w:proofErr w:type="spellStart"/>
      <w:r>
        <w:t>geopffert</w:t>
      </w:r>
      <w:proofErr w:type="spellEnd"/>
      <w:r>
        <w:t xml:space="preserve"> hat/ so gilt sein gehorsam für alle/ die an </w:t>
      </w:r>
      <w:proofErr w:type="spellStart"/>
      <w:r>
        <w:t>jn</w:t>
      </w:r>
      <w:proofErr w:type="spellEnd"/>
      <w:r>
        <w:t xml:space="preserve"> glauben/ </w:t>
      </w:r>
      <w:proofErr w:type="spellStart"/>
      <w:r>
        <w:t>vnd</w:t>
      </w:r>
      <w:proofErr w:type="spellEnd"/>
      <w:r>
        <w:t xml:space="preserve"> </w:t>
      </w:r>
      <w:proofErr w:type="spellStart"/>
      <w:r>
        <w:t>jhnen</w:t>
      </w:r>
      <w:proofErr w:type="spellEnd"/>
      <w:r>
        <w:t xml:space="preserve"> durch den glauben seinen gehorsam zueignen. </w:t>
      </w:r>
      <w:proofErr w:type="spellStart"/>
      <w:r>
        <w:t>Vnd</w:t>
      </w:r>
      <w:proofErr w:type="spellEnd"/>
      <w:r>
        <w:t xml:space="preserve"> also werden alle andere Menschen/ welche da selig werden/ nur durch den glauben/ das ist/ allein </w:t>
      </w:r>
      <w:proofErr w:type="spellStart"/>
      <w:r>
        <w:t>auß</w:t>
      </w:r>
      <w:proofErr w:type="spellEnd"/>
      <w:r>
        <w:t xml:space="preserve"> </w:t>
      </w:r>
      <w:proofErr w:type="spellStart"/>
      <w:r>
        <w:t>gnaden</w:t>
      </w:r>
      <w:proofErr w:type="spellEnd"/>
      <w:r>
        <w:t xml:space="preserve"> Gottes/ </w:t>
      </w:r>
      <w:proofErr w:type="spellStart"/>
      <w:r>
        <w:t>vmb</w:t>
      </w:r>
      <w:proofErr w:type="spellEnd"/>
      <w:r>
        <w:t xml:space="preserve"> des Herren Christi </w:t>
      </w:r>
      <w:proofErr w:type="spellStart"/>
      <w:r>
        <w:t>gehorsams</w:t>
      </w:r>
      <w:proofErr w:type="spellEnd"/>
      <w:r>
        <w:t xml:space="preserve">/ nicht aber </w:t>
      </w:r>
      <w:proofErr w:type="spellStart"/>
      <w:r>
        <w:t>vmb</w:t>
      </w:r>
      <w:proofErr w:type="spellEnd"/>
      <w:r>
        <w:t xml:space="preserve"> </w:t>
      </w:r>
      <w:proofErr w:type="spellStart"/>
      <w:r>
        <w:t>jhrer</w:t>
      </w:r>
      <w:proofErr w:type="spellEnd"/>
      <w:r>
        <w:t xml:space="preserve"> eigenen guten </w:t>
      </w:r>
      <w:proofErr w:type="spellStart"/>
      <w:r>
        <w:t>wercke</w:t>
      </w:r>
      <w:proofErr w:type="spellEnd"/>
      <w:r>
        <w:t xml:space="preserve"> willen/ für Gott gerecht geachtet. </w:t>
      </w:r>
    </w:p>
    <w:p w14:paraId="23259A65" w14:textId="77777777" w:rsidR="00977C1F" w:rsidRDefault="00977C1F" w:rsidP="00977C1F">
      <w:pPr>
        <w:pStyle w:val="StandardWeb"/>
      </w:pPr>
      <w:r>
        <w:t xml:space="preserve">Denn ehe der Mensch </w:t>
      </w:r>
      <w:proofErr w:type="spellStart"/>
      <w:r>
        <w:t>glaubig</w:t>
      </w:r>
      <w:proofErr w:type="spellEnd"/>
      <w:r>
        <w:t xml:space="preserve"> wird/ </w:t>
      </w:r>
      <w:proofErr w:type="spellStart"/>
      <w:r>
        <w:t>kan</w:t>
      </w:r>
      <w:proofErr w:type="spellEnd"/>
      <w:r>
        <w:t xml:space="preserve"> er kein gut </w:t>
      </w:r>
      <w:proofErr w:type="spellStart"/>
      <w:r>
        <w:t>vnnd</w:t>
      </w:r>
      <w:proofErr w:type="spellEnd"/>
      <w:r>
        <w:t xml:space="preserve"> Gott </w:t>
      </w:r>
      <w:proofErr w:type="spellStart"/>
      <w:r>
        <w:t>wolgefelliges</w:t>
      </w:r>
      <w:proofErr w:type="spellEnd"/>
      <w:r>
        <w:t xml:space="preserve"> </w:t>
      </w:r>
      <w:proofErr w:type="spellStart"/>
      <w:r>
        <w:t>werck</w:t>
      </w:r>
      <w:proofErr w:type="spellEnd"/>
      <w:r>
        <w:t xml:space="preserve"> thun/ wenn er aber </w:t>
      </w:r>
      <w:proofErr w:type="spellStart"/>
      <w:r>
        <w:t>glaubig</w:t>
      </w:r>
      <w:proofErr w:type="spellEnd"/>
      <w:r>
        <w:t xml:space="preserve"> worden ist/ so ist schon Christus sein eigen mit allem was er gethan </w:t>
      </w:r>
      <w:proofErr w:type="spellStart"/>
      <w:r>
        <w:t>vnd</w:t>
      </w:r>
      <w:proofErr w:type="spellEnd"/>
      <w:r>
        <w:t xml:space="preserve"> verdienet hat/ das ist/ </w:t>
      </w:r>
      <w:proofErr w:type="spellStart"/>
      <w:r>
        <w:t>vmb</w:t>
      </w:r>
      <w:proofErr w:type="spellEnd"/>
      <w:r>
        <w:t xml:space="preserve"> </w:t>
      </w:r>
      <w:proofErr w:type="spellStart"/>
      <w:r>
        <w:t>seinent</w:t>
      </w:r>
      <w:proofErr w:type="spellEnd"/>
      <w:r>
        <w:t xml:space="preserve"> willen ist er schon gerecht </w:t>
      </w:r>
      <w:proofErr w:type="spellStart"/>
      <w:r>
        <w:t>vnd</w:t>
      </w:r>
      <w:proofErr w:type="spellEnd"/>
      <w:r>
        <w:t xml:space="preserve"> selig/ </w:t>
      </w:r>
      <w:proofErr w:type="spellStart"/>
      <w:r>
        <w:t>vnd</w:t>
      </w:r>
      <w:proofErr w:type="spellEnd"/>
      <w:r>
        <w:t xml:space="preserve"> verdient solches nicht aller erst mit seinen guten </w:t>
      </w:r>
      <w:proofErr w:type="spellStart"/>
      <w:r>
        <w:t>wercken</w:t>
      </w:r>
      <w:proofErr w:type="spellEnd"/>
      <w:r>
        <w:t xml:space="preserve">. Soll derhalben seine Seligkeit Christo </w:t>
      </w:r>
      <w:proofErr w:type="spellStart"/>
      <w:r>
        <w:t>vnd</w:t>
      </w:r>
      <w:proofErr w:type="spellEnd"/>
      <w:r>
        <w:t xml:space="preserve"> in </w:t>
      </w:r>
      <w:proofErr w:type="spellStart"/>
      <w:r>
        <w:t>jhm</w:t>
      </w:r>
      <w:proofErr w:type="spellEnd"/>
      <w:r>
        <w:t xml:space="preserve"> Gottes </w:t>
      </w:r>
      <w:proofErr w:type="spellStart"/>
      <w:r>
        <w:t>genaden</w:t>
      </w:r>
      <w:proofErr w:type="spellEnd"/>
      <w:r>
        <w:t xml:space="preserve">/ </w:t>
      </w:r>
      <w:proofErr w:type="spellStart"/>
      <w:r>
        <w:t>vnd</w:t>
      </w:r>
      <w:proofErr w:type="spellEnd"/>
      <w:r>
        <w:t xml:space="preserve"> gar </w:t>
      </w:r>
      <w:proofErr w:type="spellStart"/>
      <w:r>
        <w:t>abe</w:t>
      </w:r>
      <w:proofErr w:type="spellEnd"/>
      <w:r>
        <w:t xml:space="preserve"> nichts </w:t>
      </w:r>
      <w:proofErr w:type="spellStart"/>
      <w:r>
        <w:t>dauon</w:t>
      </w:r>
      <w:proofErr w:type="spellEnd"/>
      <w:r>
        <w:t xml:space="preserve"> seinen guten </w:t>
      </w:r>
      <w:proofErr w:type="spellStart"/>
      <w:r>
        <w:t>wercken</w:t>
      </w:r>
      <w:proofErr w:type="spellEnd"/>
      <w:r>
        <w:t xml:space="preserve"> zuschreiben/ </w:t>
      </w:r>
      <w:proofErr w:type="spellStart"/>
      <w:r>
        <w:t>vnd</w:t>
      </w:r>
      <w:proofErr w:type="spellEnd"/>
      <w:r>
        <w:t xml:space="preserve"> allein die Väterliche lieb Gottes/ so in Christo erschienen ist/ mit </w:t>
      </w:r>
      <w:proofErr w:type="spellStart"/>
      <w:r>
        <w:t>danckbaren</w:t>
      </w:r>
      <w:proofErr w:type="spellEnd"/>
      <w:r>
        <w:t xml:space="preserve"> </w:t>
      </w:r>
      <w:proofErr w:type="spellStart"/>
      <w:r>
        <w:t>Hertzen</w:t>
      </w:r>
      <w:proofErr w:type="spellEnd"/>
      <w:r>
        <w:t xml:space="preserve"> allezeit rühmen </w:t>
      </w:r>
      <w:proofErr w:type="spellStart"/>
      <w:r>
        <w:t>vnd</w:t>
      </w:r>
      <w:proofErr w:type="spellEnd"/>
      <w:r>
        <w:t xml:space="preserve"> Preisen/ </w:t>
      </w:r>
      <w:proofErr w:type="spellStart"/>
      <w:r>
        <w:t>vnd</w:t>
      </w:r>
      <w:proofErr w:type="spellEnd"/>
      <w:r>
        <w:t xml:space="preserve"> allein derselbigen alles heimtragen. Denn wo er das </w:t>
      </w:r>
      <w:proofErr w:type="spellStart"/>
      <w:r>
        <w:t>nit</w:t>
      </w:r>
      <w:proofErr w:type="spellEnd"/>
      <w:r>
        <w:t xml:space="preserve"> </w:t>
      </w:r>
      <w:proofErr w:type="spellStart"/>
      <w:r>
        <w:t>thete</w:t>
      </w:r>
      <w:proofErr w:type="spellEnd"/>
      <w:r>
        <w:t xml:space="preserve">/ </w:t>
      </w:r>
      <w:proofErr w:type="spellStart"/>
      <w:r>
        <w:t>were</w:t>
      </w:r>
      <w:proofErr w:type="spellEnd"/>
      <w:r>
        <w:t xml:space="preserve"> er ein </w:t>
      </w:r>
      <w:proofErr w:type="spellStart"/>
      <w:r>
        <w:t>lesterer</w:t>
      </w:r>
      <w:proofErr w:type="spellEnd"/>
      <w:r>
        <w:t xml:space="preserve"> der </w:t>
      </w:r>
      <w:proofErr w:type="spellStart"/>
      <w:r>
        <w:t>gnaden</w:t>
      </w:r>
      <w:proofErr w:type="spellEnd"/>
      <w:r>
        <w:t xml:space="preserve"> Gottes </w:t>
      </w:r>
      <w:proofErr w:type="spellStart"/>
      <w:r>
        <w:t>vnnd</w:t>
      </w:r>
      <w:proofErr w:type="spellEnd"/>
      <w:r>
        <w:t xml:space="preserve"> des heiligen Bluts Jesu Christi des </w:t>
      </w:r>
      <w:proofErr w:type="spellStart"/>
      <w:r>
        <w:t>Sons</w:t>
      </w:r>
      <w:proofErr w:type="spellEnd"/>
      <w:r>
        <w:t xml:space="preserve"> Gottes. </w:t>
      </w:r>
    </w:p>
    <w:p w14:paraId="74A0D8CC" w14:textId="77777777" w:rsidR="00977C1F" w:rsidRDefault="00977C1F" w:rsidP="00977C1F">
      <w:pPr>
        <w:pStyle w:val="StandardWeb"/>
      </w:pPr>
      <w:r>
        <w:t xml:space="preserve">Er </w:t>
      </w:r>
      <w:proofErr w:type="spellStart"/>
      <w:r>
        <w:t>köndte</w:t>
      </w:r>
      <w:proofErr w:type="spellEnd"/>
      <w:r>
        <w:t xml:space="preserve"> auch seiner </w:t>
      </w:r>
      <w:proofErr w:type="spellStart"/>
      <w:r>
        <w:t>Seeligkeit</w:t>
      </w:r>
      <w:proofErr w:type="spellEnd"/>
      <w:r>
        <w:t xml:space="preserve"> nimmermehr gewiß werden/ ja er </w:t>
      </w:r>
      <w:proofErr w:type="spellStart"/>
      <w:r>
        <w:t>müste</w:t>
      </w:r>
      <w:proofErr w:type="spellEnd"/>
      <w:r>
        <w:t xml:space="preserve"> </w:t>
      </w:r>
      <w:proofErr w:type="spellStart"/>
      <w:r>
        <w:t>inn</w:t>
      </w:r>
      <w:proofErr w:type="spellEnd"/>
      <w:r>
        <w:t xml:space="preserve"> </w:t>
      </w:r>
      <w:proofErr w:type="spellStart"/>
      <w:r>
        <w:t>verzweiflung</w:t>
      </w:r>
      <w:proofErr w:type="spellEnd"/>
      <w:r>
        <w:t xml:space="preserve"> fallen </w:t>
      </w:r>
      <w:proofErr w:type="spellStart"/>
      <w:r>
        <w:t>vnd</w:t>
      </w:r>
      <w:proofErr w:type="spellEnd"/>
      <w:r>
        <w:t xml:space="preserve"> sein </w:t>
      </w:r>
      <w:proofErr w:type="spellStart"/>
      <w:r>
        <w:t>Seeligkeit</w:t>
      </w:r>
      <w:proofErr w:type="spellEnd"/>
      <w:r>
        <w:t xml:space="preserve"> verlieren. Denn alle seine gute </w:t>
      </w:r>
      <w:proofErr w:type="spellStart"/>
      <w:r>
        <w:t>werck</w:t>
      </w:r>
      <w:proofErr w:type="spellEnd"/>
      <w:r>
        <w:t xml:space="preserve"> </w:t>
      </w:r>
      <w:proofErr w:type="spellStart"/>
      <w:r>
        <w:t>seind</w:t>
      </w:r>
      <w:proofErr w:type="spellEnd"/>
      <w:r>
        <w:t xml:space="preserve"> noch/ von wegen der anklebenden Sünde </w:t>
      </w:r>
      <w:proofErr w:type="spellStart"/>
      <w:r>
        <w:t>vnnd</w:t>
      </w:r>
      <w:proofErr w:type="spellEnd"/>
      <w:r>
        <w:t xml:space="preserve"> Fleischlichen </w:t>
      </w:r>
      <w:proofErr w:type="spellStart"/>
      <w:r>
        <w:t>schwacheit</w:t>
      </w:r>
      <w:proofErr w:type="spellEnd"/>
      <w:r>
        <w:t xml:space="preserve">/ </w:t>
      </w:r>
      <w:proofErr w:type="spellStart"/>
      <w:r>
        <w:t>vnreine</w:t>
      </w:r>
      <w:proofErr w:type="spellEnd"/>
      <w:r>
        <w:t xml:space="preserve"> </w:t>
      </w:r>
      <w:proofErr w:type="spellStart"/>
      <w:r>
        <w:t>vnd</w:t>
      </w:r>
      <w:proofErr w:type="spellEnd"/>
      <w:r>
        <w:t xml:space="preserve"> </w:t>
      </w:r>
      <w:proofErr w:type="spellStart"/>
      <w:r>
        <w:t>vnuolkommen</w:t>
      </w:r>
      <w:proofErr w:type="spellEnd"/>
      <w:r>
        <w:t xml:space="preserve">/ </w:t>
      </w:r>
      <w:proofErr w:type="spellStart"/>
      <w:r>
        <w:t>vnnd</w:t>
      </w:r>
      <w:proofErr w:type="spellEnd"/>
      <w:r>
        <w:t xml:space="preserve"> wo der glaube sich nicht allein </w:t>
      </w:r>
      <w:proofErr w:type="spellStart"/>
      <w:r>
        <w:t>ann</w:t>
      </w:r>
      <w:proofErr w:type="spellEnd"/>
      <w:r>
        <w:t xml:space="preserve"> Christum hielte/ </w:t>
      </w:r>
      <w:proofErr w:type="spellStart"/>
      <w:r>
        <w:t>könten</w:t>
      </w:r>
      <w:proofErr w:type="spellEnd"/>
      <w:r>
        <w:t xml:space="preserve"> sie Gott mit nichte gefallen. </w:t>
      </w:r>
    </w:p>
    <w:p w14:paraId="59AA0E95" w14:textId="77777777" w:rsidR="00977C1F" w:rsidRDefault="00977C1F" w:rsidP="00977C1F">
      <w:pPr>
        <w:pStyle w:val="berschrift2"/>
      </w:pPr>
      <w:r>
        <w:t xml:space="preserve">Von dem </w:t>
      </w:r>
      <w:proofErr w:type="spellStart"/>
      <w:r>
        <w:t>spruch</w:t>
      </w:r>
      <w:proofErr w:type="spellEnd"/>
      <w:r>
        <w:t>/ allein durch den glauben werden wir für Gott gerecht.</w:t>
      </w:r>
    </w:p>
    <w:p w14:paraId="6BFE495C" w14:textId="77777777" w:rsidR="00977C1F" w:rsidRDefault="00977C1F" w:rsidP="00977C1F">
      <w:pPr>
        <w:pStyle w:val="StandardWeb"/>
      </w:pPr>
      <w:proofErr w:type="spellStart"/>
      <w:r>
        <w:t>Darumb</w:t>
      </w:r>
      <w:proofErr w:type="spellEnd"/>
      <w:r>
        <w:t xml:space="preserve"> </w:t>
      </w:r>
      <w:proofErr w:type="spellStart"/>
      <w:r>
        <w:t>sol</w:t>
      </w:r>
      <w:proofErr w:type="spellEnd"/>
      <w:r>
        <w:t xml:space="preserve"> man die Lehre/ das wir Allein durch den Glauben an Christum für Gott gerecht und selig werden/ wider alle Papisten/ </w:t>
      </w:r>
      <w:proofErr w:type="spellStart"/>
      <w:r>
        <w:t>Interimisten</w:t>
      </w:r>
      <w:proofErr w:type="spellEnd"/>
      <w:r>
        <w:t xml:space="preserve"> </w:t>
      </w:r>
      <w:proofErr w:type="spellStart"/>
      <w:r>
        <w:t>vnnd</w:t>
      </w:r>
      <w:proofErr w:type="spellEnd"/>
      <w:r>
        <w:t xml:space="preserve"> Sophisten/ mit </w:t>
      </w:r>
      <w:proofErr w:type="spellStart"/>
      <w:r>
        <w:t>fleiß</w:t>
      </w:r>
      <w:proofErr w:type="spellEnd"/>
      <w:r>
        <w:t xml:space="preserve"> bewahren </w:t>
      </w:r>
      <w:proofErr w:type="spellStart"/>
      <w:r>
        <w:t>vnnd</w:t>
      </w:r>
      <w:proofErr w:type="spellEnd"/>
      <w:r>
        <w:t xml:space="preserve"> </w:t>
      </w:r>
      <w:proofErr w:type="spellStart"/>
      <w:r>
        <w:t>vben</w:t>
      </w:r>
      <w:proofErr w:type="spellEnd"/>
      <w:r>
        <w:t xml:space="preserve">/ welche lehr der Gnaden Gottes </w:t>
      </w:r>
      <w:proofErr w:type="spellStart"/>
      <w:r>
        <w:t>vnd</w:t>
      </w:r>
      <w:proofErr w:type="spellEnd"/>
      <w:r>
        <w:t xml:space="preserve"> dem Blut Jesu Christi ihre </w:t>
      </w:r>
      <w:proofErr w:type="spellStart"/>
      <w:r>
        <w:t>gebürende</w:t>
      </w:r>
      <w:proofErr w:type="spellEnd"/>
      <w:r>
        <w:t xml:space="preserve"> Ehre gibt/ </w:t>
      </w:r>
      <w:proofErr w:type="spellStart"/>
      <w:r>
        <w:t>vnd</w:t>
      </w:r>
      <w:proofErr w:type="spellEnd"/>
      <w:r>
        <w:t xml:space="preserve"> </w:t>
      </w:r>
      <w:proofErr w:type="spellStart"/>
      <w:r>
        <w:t>vnsere</w:t>
      </w:r>
      <w:proofErr w:type="spellEnd"/>
      <w:r>
        <w:t xml:space="preserve"> gewissen der </w:t>
      </w:r>
      <w:proofErr w:type="spellStart"/>
      <w:r>
        <w:t>seligkeit</w:t>
      </w:r>
      <w:proofErr w:type="spellEnd"/>
      <w:r>
        <w:t xml:space="preserve"> gewiß </w:t>
      </w:r>
      <w:proofErr w:type="spellStart"/>
      <w:r>
        <w:t>vnd</w:t>
      </w:r>
      <w:proofErr w:type="spellEnd"/>
      <w:r>
        <w:t xml:space="preserve"> sicher machet/ die sonst in ewigen </w:t>
      </w:r>
      <w:proofErr w:type="spellStart"/>
      <w:r>
        <w:t>zweiffel</w:t>
      </w:r>
      <w:proofErr w:type="spellEnd"/>
      <w:r>
        <w:t xml:space="preserve"> </w:t>
      </w:r>
      <w:proofErr w:type="spellStart"/>
      <w:r>
        <w:t>vnd</w:t>
      </w:r>
      <w:proofErr w:type="spellEnd"/>
      <w:r>
        <w:t xml:space="preserve"> verderben bleiben </w:t>
      </w:r>
      <w:proofErr w:type="spellStart"/>
      <w:r>
        <w:t>müsten</w:t>
      </w:r>
      <w:proofErr w:type="spellEnd"/>
      <w:r>
        <w:t xml:space="preserve">/ eben als wenig die rede </w:t>
      </w:r>
      <w:proofErr w:type="spellStart"/>
      <w:r>
        <w:t>zuverwerffen</w:t>
      </w:r>
      <w:proofErr w:type="spellEnd"/>
      <w:r>
        <w:t xml:space="preserve"> ist/ die da sagt/ allein </w:t>
      </w:r>
      <w:proofErr w:type="spellStart"/>
      <w:r>
        <w:t>auß</w:t>
      </w:r>
      <w:proofErr w:type="spellEnd"/>
      <w:r>
        <w:t xml:space="preserve"> Gnad </w:t>
      </w:r>
      <w:proofErr w:type="spellStart"/>
      <w:r>
        <w:t>vnd</w:t>
      </w:r>
      <w:proofErr w:type="spellEnd"/>
      <w:r>
        <w:t xml:space="preserve"> </w:t>
      </w:r>
      <w:proofErr w:type="spellStart"/>
      <w:r>
        <w:t>Barmhertzigkeit</w:t>
      </w:r>
      <w:proofErr w:type="spellEnd"/>
      <w:r>
        <w:t xml:space="preserve"> Gottes/ </w:t>
      </w:r>
      <w:proofErr w:type="spellStart"/>
      <w:r>
        <w:t>vnnd</w:t>
      </w:r>
      <w:proofErr w:type="spellEnd"/>
      <w:r>
        <w:t xml:space="preserve"> allein </w:t>
      </w:r>
      <w:proofErr w:type="spellStart"/>
      <w:r>
        <w:t>vmb</w:t>
      </w:r>
      <w:proofErr w:type="spellEnd"/>
      <w:r>
        <w:t xml:space="preserve"> des </w:t>
      </w:r>
      <w:proofErr w:type="spellStart"/>
      <w:r>
        <w:t>verdiensts</w:t>
      </w:r>
      <w:proofErr w:type="spellEnd"/>
      <w:r>
        <w:t xml:space="preserve"> Jesu Christi willen/ </w:t>
      </w:r>
      <w:proofErr w:type="spellStart"/>
      <w:r>
        <w:t>seind</w:t>
      </w:r>
      <w:proofErr w:type="spellEnd"/>
      <w:r>
        <w:t xml:space="preserve"> </w:t>
      </w:r>
      <w:proofErr w:type="spellStart"/>
      <w:r>
        <w:t>vns</w:t>
      </w:r>
      <w:proofErr w:type="spellEnd"/>
      <w:r>
        <w:t xml:space="preserve"> alle </w:t>
      </w:r>
      <w:proofErr w:type="spellStart"/>
      <w:r>
        <w:t>vnsere</w:t>
      </w:r>
      <w:proofErr w:type="spellEnd"/>
      <w:r>
        <w:t xml:space="preserve"> Sünde vergeben/ </w:t>
      </w:r>
      <w:proofErr w:type="spellStart"/>
      <w:r>
        <w:t>vnd</w:t>
      </w:r>
      <w:proofErr w:type="spellEnd"/>
      <w:r>
        <w:t xml:space="preserve"> die Gerechtigkeit zugerechnet </w:t>
      </w:r>
      <w:proofErr w:type="spellStart"/>
      <w:r>
        <w:t>vnd</w:t>
      </w:r>
      <w:proofErr w:type="spellEnd"/>
      <w:r>
        <w:t xml:space="preserve"> die ewige Seligkeit </w:t>
      </w:r>
      <w:proofErr w:type="spellStart"/>
      <w:r>
        <w:t>geschencket</w:t>
      </w:r>
      <w:proofErr w:type="spellEnd"/>
      <w:r>
        <w:t xml:space="preserve">/ </w:t>
      </w:r>
      <w:proofErr w:type="spellStart"/>
      <w:r>
        <w:t>ohn</w:t>
      </w:r>
      <w:proofErr w:type="spellEnd"/>
      <w:r>
        <w:t xml:space="preserve"> </w:t>
      </w:r>
      <w:proofErr w:type="spellStart"/>
      <w:r>
        <w:t>vnser</w:t>
      </w:r>
      <w:proofErr w:type="spellEnd"/>
      <w:r>
        <w:t xml:space="preserve"> verdienst/ wie Paulus Rom: 3. </w:t>
      </w:r>
      <w:proofErr w:type="spellStart"/>
      <w:r>
        <w:t>geredt</w:t>
      </w:r>
      <w:proofErr w:type="spellEnd"/>
      <w:r>
        <w:t xml:space="preserve"> hat/ so wenig </w:t>
      </w:r>
      <w:proofErr w:type="spellStart"/>
      <w:r>
        <w:t>sol</w:t>
      </w:r>
      <w:proofErr w:type="spellEnd"/>
      <w:r>
        <w:t xml:space="preserve"> auch die lehr </w:t>
      </w:r>
      <w:proofErr w:type="spellStart"/>
      <w:r>
        <w:t>verworffen</w:t>
      </w:r>
      <w:proofErr w:type="spellEnd"/>
      <w:r>
        <w:t xml:space="preserve"> werden/ die da sagt/ Allein durch den Glauben an Christum werden wir für Gott gerecht und selig: </w:t>
      </w:r>
    </w:p>
    <w:p w14:paraId="15514975" w14:textId="77777777" w:rsidR="00977C1F" w:rsidRDefault="00977C1F" w:rsidP="00977C1F">
      <w:pPr>
        <w:pStyle w:val="berschrift2"/>
      </w:pPr>
      <w:r>
        <w:t>Was glaube sey.</w:t>
      </w:r>
    </w:p>
    <w:p w14:paraId="6A7BCADE" w14:textId="77777777" w:rsidR="00977C1F" w:rsidRDefault="00977C1F" w:rsidP="00977C1F">
      <w:pPr>
        <w:pStyle w:val="StandardWeb"/>
      </w:pPr>
      <w:r>
        <w:t xml:space="preserve">Denn der Glaube ist ein gewiß </w:t>
      </w:r>
      <w:proofErr w:type="spellStart"/>
      <w:r>
        <w:t>erkentniß</w:t>
      </w:r>
      <w:proofErr w:type="spellEnd"/>
      <w:r>
        <w:t xml:space="preserve"> der Gnaden Gottes </w:t>
      </w:r>
      <w:proofErr w:type="spellStart"/>
      <w:r>
        <w:t>vnnd</w:t>
      </w:r>
      <w:proofErr w:type="spellEnd"/>
      <w:r>
        <w:t xml:space="preserve"> des </w:t>
      </w:r>
      <w:proofErr w:type="spellStart"/>
      <w:r>
        <w:t>gehorsams</w:t>
      </w:r>
      <w:proofErr w:type="spellEnd"/>
      <w:r>
        <w:t xml:space="preserve"> </w:t>
      </w:r>
      <w:proofErr w:type="spellStart"/>
      <w:r>
        <w:t>Jhesu</w:t>
      </w:r>
      <w:proofErr w:type="spellEnd"/>
      <w:r>
        <w:t xml:space="preserve"> Christi/ </w:t>
      </w:r>
      <w:proofErr w:type="spellStart"/>
      <w:r>
        <w:t>vnnd</w:t>
      </w:r>
      <w:proofErr w:type="spellEnd"/>
      <w:r>
        <w:t xml:space="preserve"> </w:t>
      </w:r>
      <w:proofErr w:type="spellStart"/>
      <w:r>
        <w:t>darauff</w:t>
      </w:r>
      <w:proofErr w:type="spellEnd"/>
      <w:r>
        <w:t xml:space="preserve"> ein </w:t>
      </w:r>
      <w:proofErr w:type="spellStart"/>
      <w:r>
        <w:t>Hertzlich</w:t>
      </w:r>
      <w:proofErr w:type="spellEnd"/>
      <w:r>
        <w:t xml:space="preserve"> festes </w:t>
      </w:r>
      <w:proofErr w:type="spellStart"/>
      <w:r>
        <w:t>vertrawen</w:t>
      </w:r>
      <w:proofErr w:type="spellEnd"/>
      <w:r>
        <w:t xml:space="preserve"> </w:t>
      </w:r>
      <w:proofErr w:type="spellStart"/>
      <w:r>
        <w:t>vnd</w:t>
      </w:r>
      <w:proofErr w:type="spellEnd"/>
      <w:r>
        <w:t xml:space="preserve"> gewisse </w:t>
      </w:r>
      <w:proofErr w:type="spellStart"/>
      <w:r>
        <w:t>zuuersicht</w:t>
      </w:r>
      <w:proofErr w:type="spellEnd"/>
      <w:r>
        <w:t xml:space="preserve">/ das wir dadurch </w:t>
      </w:r>
      <w:proofErr w:type="spellStart"/>
      <w:r>
        <w:t>ohn</w:t>
      </w:r>
      <w:proofErr w:type="spellEnd"/>
      <w:r>
        <w:t xml:space="preserve"> </w:t>
      </w:r>
      <w:proofErr w:type="spellStart"/>
      <w:r>
        <w:t>vnser</w:t>
      </w:r>
      <w:proofErr w:type="spellEnd"/>
      <w:r>
        <w:t xml:space="preserve"> verdienst für Gott gerecht/ das ist/ </w:t>
      </w:r>
      <w:proofErr w:type="spellStart"/>
      <w:r>
        <w:t>angenem</w:t>
      </w:r>
      <w:proofErr w:type="spellEnd"/>
      <w:r>
        <w:t xml:space="preserve"> </w:t>
      </w:r>
      <w:proofErr w:type="spellStart"/>
      <w:r>
        <w:t>vnd</w:t>
      </w:r>
      <w:proofErr w:type="spellEnd"/>
      <w:r>
        <w:t xml:space="preserve"> selig werden/ welches </w:t>
      </w:r>
      <w:proofErr w:type="spellStart"/>
      <w:r>
        <w:t>erkantniß</w:t>
      </w:r>
      <w:proofErr w:type="spellEnd"/>
      <w:r>
        <w:t xml:space="preserve"> </w:t>
      </w:r>
      <w:proofErr w:type="spellStart"/>
      <w:r>
        <w:t>vnd</w:t>
      </w:r>
      <w:proofErr w:type="spellEnd"/>
      <w:r>
        <w:t xml:space="preserve"> </w:t>
      </w:r>
      <w:proofErr w:type="spellStart"/>
      <w:r>
        <w:t>vertrawen</w:t>
      </w:r>
      <w:proofErr w:type="spellEnd"/>
      <w:r>
        <w:t xml:space="preserve"> der heilige Geist </w:t>
      </w:r>
      <w:proofErr w:type="spellStart"/>
      <w:r>
        <w:t>durc</w:t>
      </w:r>
      <w:proofErr w:type="spellEnd"/>
      <w:r>
        <w:t xml:space="preserve"> </w:t>
      </w:r>
      <w:proofErr w:type="spellStart"/>
      <w:r>
        <w:t>hdas</w:t>
      </w:r>
      <w:proofErr w:type="spellEnd"/>
      <w:r>
        <w:t xml:space="preserve"> </w:t>
      </w:r>
      <w:proofErr w:type="spellStart"/>
      <w:r>
        <w:t>Euangelium</w:t>
      </w:r>
      <w:proofErr w:type="spellEnd"/>
      <w:r>
        <w:t xml:space="preserve"> in </w:t>
      </w:r>
      <w:proofErr w:type="spellStart"/>
      <w:r>
        <w:t>vnsern</w:t>
      </w:r>
      <w:proofErr w:type="spellEnd"/>
      <w:r>
        <w:t xml:space="preserve"> </w:t>
      </w:r>
      <w:proofErr w:type="spellStart"/>
      <w:r>
        <w:t>Hertzen</w:t>
      </w:r>
      <w:proofErr w:type="spellEnd"/>
      <w:r>
        <w:t xml:space="preserve"> anzündet </w:t>
      </w:r>
      <w:proofErr w:type="spellStart"/>
      <w:r>
        <w:t>vnd</w:t>
      </w:r>
      <w:proofErr w:type="spellEnd"/>
      <w:r>
        <w:t xml:space="preserve"> </w:t>
      </w:r>
      <w:proofErr w:type="spellStart"/>
      <w:r>
        <w:t>erhelt</w:t>
      </w:r>
      <w:proofErr w:type="spellEnd"/>
      <w:r>
        <w:t xml:space="preserve">. Es muß aber diese lehr von Seligmachenden Glauben </w:t>
      </w:r>
      <w:proofErr w:type="spellStart"/>
      <w:r>
        <w:t>darumb</w:t>
      </w:r>
      <w:proofErr w:type="spellEnd"/>
      <w:r>
        <w:t xml:space="preserve"> </w:t>
      </w:r>
      <w:proofErr w:type="spellStart"/>
      <w:r>
        <w:t>gantz</w:t>
      </w:r>
      <w:proofErr w:type="spellEnd"/>
      <w:r>
        <w:t xml:space="preserve"> fleissig getrieben werden/ das wir wissen können/ wie wir </w:t>
      </w:r>
      <w:proofErr w:type="spellStart"/>
      <w:r>
        <w:t>vns</w:t>
      </w:r>
      <w:proofErr w:type="spellEnd"/>
      <w:r>
        <w:t xml:space="preserve"> die </w:t>
      </w:r>
      <w:proofErr w:type="spellStart"/>
      <w:r>
        <w:t>gnade</w:t>
      </w:r>
      <w:proofErr w:type="spellEnd"/>
      <w:r>
        <w:t xml:space="preserve"> Gottes </w:t>
      </w:r>
      <w:proofErr w:type="spellStart"/>
      <w:r>
        <w:t>vnd</w:t>
      </w:r>
      <w:proofErr w:type="spellEnd"/>
      <w:r>
        <w:t xml:space="preserve"> den gehorsam Jesu Christi zu eignen sollen/ das wir dadurch Seelig werden mögen/ sintemal wir solches durch </w:t>
      </w:r>
      <w:proofErr w:type="spellStart"/>
      <w:r>
        <w:t>vnser</w:t>
      </w:r>
      <w:proofErr w:type="spellEnd"/>
      <w:r>
        <w:t xml:space="preserve"> </w:t>
      </w:r>
      <w:proofErr w:type="spellStart"/>
      <w:r>
        <w:t>werck</w:t>
      </w:r>
      <w:proofErr w:type="spellEnd"/>
      <w:r>
        <w:t xml:space="preserve"> </w:t>
      </w:r>
      <w:proofErr w:type="spellStart"/>
      <w:r>
        <w:t>vnd</w:t>
      </w:r>
      <w:proofErr w:type="spellEnd"/>
      <w:r>
        <w:t xml:space="preserve"> verdienst nicht können/ </w:t>
      </w:r>
      <w:proofErr w:type="spellStart"/>
      <w:r>
        <w:t>vnnd</w:t>
      </w:r>
      <w:proofErr w:type="spellEnd"/>
      <w:r>
        <w:t xml:space="preserve"> aber die </w:t>
      </w:r>
      <w:proofErr w:type="spellStart"/>
      <w:r>
        <w:t>gnad</w:t>
      </w:r>
      <w:proofErr w:type="spellEnd"/>
      <w:r>
        <w:t xml:space="preserve"> </w:t>
      </w:r>
      <w:proofErr w:type="spellStart"/>
      <w:r>
        <w:t>Gotes</w:t>
      </w:r>
      <w:proofErr w:type="spellEnd"/>
      <w:r>
        <w:t xml:space="preserve"> </w:t>
      </w:r>
      <w:proofErr w:type="spellStart"/>
      <w:r>
        <w:t>sampt</w:t>
      </w:r>
      <w:proofErr w:type="spellEnd"/>
      <w:r>
        <w:t xml:space="preserve"> dem verdienst Jesu Christi allein mit dem glauben gefasset </w:t>
      </w:r>
      <w:proofErr w:type="spellStart"/>
      <w:r>
        <w:t>vnd</w:t>
      </w:r>
      <w:proofErr w:type="spellEnd"/>
      <w:r>
        <w:t xml:space="preserve"> </w:t>
      </w:r>
      <w:proofErr w:type="spellStart"/>
      <w:r>
        <w:t>vnser</w:t>
      </w:r>
      <w:proofErr w:type="spellEnd"/>
      <w:r>
        <w:t xml:space="preserve"> eigen wird. </w:t>
      </w:r>
    </w:p>
    <w:p w14:paraId="2A229DC9" w14:textId="77777777" w:rsidR="00977C1F" w:rsidRDefault="00977C1F" w:rsidP="00977C1F">
      <w:pPr>
        <w:pStyle w:val="StandardWeb"/>
      </w:pPr>
      <w:r>
        <w:t xml:space="preserve">Das aber die Papisten </w:t>
      </w:r>
      <w:proofErr w:type="spellStart"/>
      <w:r>
        <w:t>vnd</w:t>
      </w:r>
      <w:proofErr w:type="spellEnd"/>
      <w:r>
        <w:t xml:space="preserve"> Sophisten fürgeben/ als hindere solche </w:t>
      </w:r>
      <w:proofErr w:type="spellStart"/>
      <w:r>
        <w:t>Lere</w:t>
      </w:r>
      <w:proofErr w:type="spellEnd"/>
      <w:r>
        <w:t xml:space="preserve"> die guten </w:t>
      </w:r>
      <w:proofErr w:type="spellStart"/>
      <w:r>
        <w:t>werck</w:t>
      </w:r>
      <w:proofErr w:type="spellEnd"/>
      <w:r>
        <w:t xml:space="preserve">/ das ist/ mit </w:t>
      </w:r>
      <w:proofErr w:type="spellStart"/>
      <w:r>
        <w:t>vrlaub</w:t>
      </w:r>
      <w:proofErr w:type="spellEnd"/>
      <w:r>
        <w:t xml:space="preserve">/ erlogen/ denn diese </w:t>
      </w:r>
      <w:proofErr w:type="spellStart"/>
      <w:r>
        <w:t>lere</w:t>
      </w:r>
      <w:proofErr w:type="spellEnd"/>
      <w:r>
        <w:t xml:space="preserve"> wehret </w:t>
      </w:r>
      <w:proofErr w:type="spellStart"/>
      <w:r>
        <w:t>nit</w:t>
      </w:r>
      <w:proofErr w:type="spellEnd"/>
      <w:r>
        <w:t xml:space="preserve"> gute </w:t>
      </w:r>
      <w:proofErr w:type="spellStart"/>
      <w:r>
        <w:t>werck</w:t>
      </w:r>
      <w:proofErr w:type="spellEnd"/>
      <w:r>
        <w:t xml:space="preserve">/ sondern zeigt nur an/ das wir nicht </w:t>
      </w:r>
      <w:proofErr w:type="spellStart"/>
      <w:r>
        <w:t>auff</w:t>
      </w:r>
      <w:proofErr w:type="spellEnd"/>
      <w:r>
        <w:t xml:space="preserve"> </w:t>
      </w:r>
      <w:proofErr w:type="spellStart"/>
      <w:r>
        <w:t>vnsere</w:t>
      </w:r>
      <w:proofErr w:type="spellEnd"/>
      <w:r>
        <w:t xml:space="preserve"> </w:t>
      </w:r>
      <w:proofErr w:type="spellStart"/>
      <w:r>
        <w:t>wercke</w:t>
      </w:r>
      <w:proofErr w:type="spellEnd"/>
      <w:r>
        <w:t xml:space="preserve"> </w:t>
      </w:r>
      <w:proofErr w:type="spellStart"/>
      <w:r>
        <w:t>vnd</w:t>
      </w:r>
      <w:proofErr w:type="spellEnd"/>
      <w:r>
        <w:t xml:space="preserve"> </w:t>
      </w:r>
      <w:proofErr w:type="spellStart"/>
      <w:r>
        <w:t>Wirde</w:t>
      </w:r>
      <w:proofErr w:type="spellEnd"/>
      <w:r>
        <w:t xml:space="preserve">/ sondern allein </w:t>
      </w:r>
      <w:proofErr w:type="spellStart"/>
      <w:r>
        <w:t>auff</w:t>
      </w:r>
      <w:proofErr w:type="spellEnd"/>
      <w:r>
        <w:t xml:space="preserve"> Christum für </w:t>
      </w:r>
      <w:proofErr w:type="spellStart"/>
      <w:r>
        <w:t>vns</w:t>
      </w:r>
      <w:proofErr w:type="spellEnd"/>
      <w:r>
        <w:t xml:space="preserve"> getödtet </w:t>
      </w:r>
      <w:proofErr w:type="spellStart"/>
      <w:r>
        <w:t>vnd</w:t>
      </w:r>
      <w:proofErr w:type="spellEnd"/>
      <w:r>
        <w:t xml:space="preserve"> </w:t>
      </w:r>
      <w:proofErr w:type="spellStart"/>
      <w:r>
        <w:t>aufferwecket</w:t>
      </w:r>
      <w:proofErr w:type="spellEnd"/>
      <w:r>
        <w:t xml:space="preserve"> </w:t>
      </w:r>
      <w:proofErr w:type="spellStart"/>
      <w:r>
        <w:t>vertrawen</w:t>
      </w:r>
      <w:proofErr w:type="spellEnd"/>
      <w:r>
        <w:t xml:space="preserve">/ </w:t>
      </w:r>
      <w:proofErr w:type="spellStart"/>
      <w:r>
        <w:t>vnd</w:t>
      </w:r>
      <w:proofErr w:type="spellEnd"/>
      <w:r>
        <w:t xml:space="preserve"> also Gott allein alle Ehre geben sollen/ Ja sie weiset </w:t>
      </w:r>
      <w:proofErr w:type="spellStart"/>
      <w:r>
        <w:t>vns</w:t>
      </w:r>
      <w:proofErr w:type="spellEnd"/>
      <w:r>
        <w:t xml:space="preserve"> wie wir gerecht </w:t>
      </w:r>
      <w:proofErr w:type="spellStart"/>
      <w:r>
        <w:t>vnd</w:t>
      </w:r>
      <w:proofErr w:type="spellEnd"/>
      <w:r>
        <w:t xml:space="preserve"> selig werden/ das wir darnach rechte gute </w:t>
      </w:r>
      <w:proofErr w:type="spellStart"/>
      <w:r>
        <w:t>werck</w:t>
      </w:r>
      <w:proofErr w:type="spellEnd"/>
      <w:r>
        <w:t xml:space="preserve">/ die ihm Gott </w:t>
      </w:r>
      <w:proofErr w:type="spellStart"/>
      <w:r>
        <w:t>vmb</w:t>
      </w:r>
      <w:proofErr w:type="spellEnd"/>
      <w:r>
        <w:t xml:space="preserve"> Christi willen gefallen </w:t>
      </w:r>
      <w:proofErr w:type="spellStart"/>
      <w:r>
        <w:t>lesset</w:t>
      </w:r>
      <w:proofErr w:type="spellEnd"/>
      <w:r>
        <w:t xml:space="preserve">/ thun können. </w:t>
      </w:r>
    </w:p>
    <w:p w14:paraId="0D0BFA85" w14:textId="77777777" w:rsidR="00977C1F" w:rsidRDefault="00977C1F" w:rsidP="00977C1F">
      <w:pPr>
        <w:pStyle w:val="StandardWeb"/>
      </w:pPr>
      <w:r>
        <w:t xml:space="preserve">Denn es ist der glaube </w:t>
      </w:r>
      <w:proofErr w:type="spellStart"/>
      <w:r>
        <w:t>nit</w:t>
      </w:r>
      <w:proofErr w:type="spellEnd"/>
      <w:r>
        <w:t xml:space="preserve"> ein </w:t>
      </w:r>
      <w:proofErr w:type="spellStart"/>
      <w:r>
        <w:t>vnnützlicher</w:t>
      </w:r>
      <w:proofErr w:type="spellEnd"/>
      <w:r>
        <w:t xml:space="preserve"> Menschlicher </w:t>
      </w:r>
      <w:proofErr w:type="spellStart"/>
      <w:r>
        <w:t>wahn</w:t>
      </w:r>
      <w:proofErr w:type="spellEnd"/>
      <w:r>
        <w:t xml:space="preserve">/ auch </w:t>
      </w:r>
      <w:proofErr w:type="spellStart"/>
      <w:r>
        <w:t>nit</w:t>
      </w:r>
      <w:proofErr w:type="spellEnd"/>
      <w:r>
        <w:t xml:space="preserve"> ein bloß </w:t>
      </w:r>
      <w:proofErr w:type="spellStart"/>
      <w:r>
        <w:t>erkentniß</w:t>
      </w:r>
      <w:proofErr w:type="spellEnd"/>
      <w:r>
        <w:t xml:space="preserve"> Gottes </w:t>
      </w:r>
      <w:proofErr w:type="spellStart"/>
      <w:r>
        <w:t>vnd</w:t>
      </w:r>
      <w:proofErr w:type="spellEnd"/>
      <w:r>
        <w:t xml:space="preserve"> seines Sohns Christi/ nach der Historien/ welches </w:t>
      </w:r>
      <w:proofErr w:type="spellStart"/>
      <w:r>
        <w:t>wol</w:t>
      </w:r>
      <w:proofErr w:type="spellEnd"/>
      <w:r>
        <w:t xml:space="preserve"> auch in den Gottlosen sein </w:t>
      </w:r>
      <w:proofErr w:type="spellStart"/>
      <w:r>
        <w:t>kan</w:t>
      </w:r>
      <w:proofErr w:type="spellEnd"/>
      <w:r>
        <w:t xml:space="preserve"> </w:t>
      </w:r>
      <w:proofErr w:type="spellStart"/>
      <w:r>
        <w:t>vnnd</w:t>
      </w:r>
      <w:proofErr w:type="spellEnd"/>
      <w:r>
        <w:t xml:space="preserve"> gar kein Frucht in </w:t>
      </w:r>
      <w:proofErr w:type="spellStart"/>
      <w:r>
        <w:t>jhnen</w:t>
      </w:r>
      <w:proofErr w:type="spellEnd"/>
      <w:r>
        <w:t xml:space="preserve"> bringen/ sondern es ist ein wahres </w:t>
      </w:r>
      <w:proofErr w:type="spellStart"/>
      <w:r>
        <w:t>erkentniß</w:t>
      </w:r>
      <w:proofErr w:type="spellEnd"/>
      <w:r>
        <w:t xml:space="preserve"> Gottes </w:t>
      </w:r>
      <w:proofErr w:type="spellStart"/>
      <w:r>
        <w:t>vnd</w:t>
      </w:r>
      <w:proofErr w:type="spellEnd"/>
      <w:r>
        <w:t xml:space="preserve"> seines Sohns Christi/ </w:t>
      </w:r>
      <w:proofErr w:type="spellStart"/>
      <w:r>
        <w:t>außß</w:t>
      </w:r>
      <w:proofErr w:type="spellEnd"/>
      <w:r>
        <w:t xml:space="preserve"> seinem </w:t>
      </w:r>
      <w:proofErr w:type="spellStart"/>
      <w:r>
        <w:t>Euangelio</w:t>
      </w:r>
      <w:proofErr w:type="spellEnd"/>
      <w:r>
        <w:t xml:space="preserve">/ durch </w:t>
      </w:r>
      <w:proofErr w:type="spellStart"/>
      <w:r>
        <w:t>krafft</w:t>
      </w:r>
      <w:proofErr w:type="spellEnd"/>
      <w:r>
        <w:t xml:space="preserve"> des heiligen Geistes </w:t>
      </w:r>
      <w:proofErr w:type="spellStart"/>
      <w:r>
        <w:t>geschöpffet</w:t>
      </w:r>
      <w:proofErr w:type="spellEnd"/>
      <w:r>
        <w:t xml:space="preserve">/ bey welchem </w:t>
      </w:r>
      <w:proofErr w:type="spellStart"/>
      <w:r>
        <w:t>Erkentniß</w:t>
      </w:r>
      <w:proofErr w:type="spellEnd"/>
      <w:r>
        <w:t xml:space="preserve"> ein </w:t>
      </w:r>
      <w:proofErr w:type="spellStart"/>
      <w:r>
        <w:t>wares</w:t>
      </w:r>
      <w:proofErr w:type="spellEnd"/>
      <w:r>
        <w:t xml:space="preserve"> </w:t>
      </w:r>
      <w:proofErr w:type="spellStart"/>
      <w:r>
        <w:t>gewieses</w:t>
      </w:r>
      <w:proofErr w:type="spellEnd"/>
      <w:r>
        <w:t xml:space="preserve"> </w:t>
      </w:r>
      <w:proofErr w:type="spellStart"/>
      <w:r>
        <w:t>vertrawen</w:t>
      </w:r>
      <w:proofErr w:type="spellEnd"/>
      <w:r>
        <w:t xml:space="preserve"> </w:t>
      </w:r>
      <w:proofErr w:type="spellStart"/>
      <w:r>
        <w:t>vnabscheidlich</w:t>
      </w:r>
      <w:proofErr w:type="spellEnd"/>
      <w:r>
        <w:t xml:space="preserve"> ist/ das </w:t>
      </w:r>
      <w:proofErr w:type="spellStart"/>
      <w:r>
        <w:t>vns</w:t>
      </w:r>
      <w:proofErr w:type="spellEnd"/>
      <w:r>
        <w:t xml:space="preserve"> Gott/ laut seines </w:t>
      </w:r>
      <w:proofErr w:type="spellStart"/>
      <w:r>
        <w:t>Euangelii</w:t>
      </w:r>
      <w:proofErr w:type="spellEnd"/>
      <w:r>
        <w:t xml:space="preserve">/ all </w:t>
      </w:r>
      <w:proofErr w:type="spellStart"/>
      <w:r>
        <w:t>vnser</w:t>
      </w:r>
      <w:proofErr w:type="spellEnd"/>
      <w:r>
        <w:t xml:space="preserve"> Sünde/ </w:t>
      </w:r>
      <w:proofErr w:type="spellStart"/>
      <w:r>
        <w:t>vmb</w:t>
      </w:r>
      <w:proofErr w:type="spellEnd"/>
      <w:r>
        <w:t xml:space="preserve"> Christi willen/ vergeben hab/ </w:t>
      </w:r>
      <w:proofErr w:type="spellStart"/>
      <w:r>
        <w:t>vnd</w:t>
      </w:r>
      <w:proofErr w:type="spellEnd"/>
      <w:r>
        <w:t xml:space="preserve"> </w:t>
      </w:r>
      <w:proofErr w:type="spellStart"/>
      <w:r>
        <w:t>vns</w:t>
      </w:r>
      <w:proofErr w:type="spellEnd"/>
      <w:r>
        <w:t xml:space="preserve"> den gehorsam Christi zurechne/ so wir ihn </w:t>
      </w:r>
      <w:proofErr w:type="spellStart"/>
      <w:r>
        <w:t>annemen</w:t>
      </w:r>
      <w:proofErr w:type="spellEnd"/>
      <w:r>
        <w:t xml:space="preserve"> im glauben/ </w:t>
      </w:r>
      <w:proofErr w:type="spellStart"/>
      <w:r>
        <w:t>vns</w:t>
      </w:r>
      <w:proofErr w:type="spellEnd"/>
      <w:r>
        <w:t xml:space="preserve"> also </w:t>
      </w:r>
      <w:proofErr w:type="spellStart"/>
      <w:r>
        <w:t>vmb</w:t>
      </w:r>
      <w:proofErr w:type="spellEnd"/>
      <w:r>
        <w:t xml:space="preserve"> </w:t>
      </w:r>
      <w:proofErr w:type="spellStart"/>
      <w:r>
        <w:t>seinet</w:t>
      </w:r>
      <w:proofErr w:type="spellEnd"/>
      <w:r>
        <w:t xml:space="preserve"> willen nicht allein ein </w:t>
      </w:r>
      <w:proofErr w:type="spellStart"/>
      <w:r>
        <w:t>gnediger</w:t>
      </w:r>
      <w:proofErr w:type="spellEnd"/>
      <w:r>
        <w:t xml:space="preserve"> Gott </w:t>
      </w:r>
      <w:proofErr w:type="spellStart"/>
      <w:r>
        <w:t>vnnd</w:t>
      </w:r>
      <w:proofErr w:type="spellEnd"/>
      <w:r>
        <w:t xml:space="preserve"> Herre/ sondern </w:t>
      </w:r>
      <w:proofErr w:type="spellStart"/>
      <w:r>
        <w:t>uach</w:t>
      </w:r>
      <w:proofErr w:type="spellEnd"/>
      <w:r>
        <w:t xml:space="preserve"> ein Hertz freundlicher gütiger Vater worden sey/ der </w:t>
      </w:r>
      <w:proofErr w:type="spellStart"/>
      <w:r>
        <w:t>vns</w:t>
      </w:r>
      <w:proofErr w:type="spellEnd"/>
      <w:r>
        <w:t xml:space="preserve"> </w:t>
      </w:r>
      <w:proofErr w:type="spellStart"/>
      <w:r>
        <w:t>auß</w:t>
      </w:r>
      <w:proofErr w:type="spellEnd"/>
      <w:r>
        <w:t xml:space="preserve"> </w:t>
      </w:r>
      <w:proofErr w:type="spellStart"/>
      <w:r>
        <w:t>gnaden</w:t>
      </w:r>
      <w:proofErr w:type="spellEnd"/>
      <w:r>
        <w:t xml:space="preserve"> zu Kindern angenommen hab/ </w:t>
      </w:r>
      <w:proofErr w:type="spellStart"/>
      <w:r>
        <w:t>vnd</w:t>
      </w:r>
      <w:proofErr w:type="spellEnd"/>
      <w:r>
        <w:t xml:space="preserve"> </w:t>
      </w:r>
      <w:proofErr w:type="spellStart"/>
      <w:r>
        <w:t>vns</w:t>
      </w:r>
      <w:proofErr w:type="spellEnd"/>
      <w:r>
        <w:t xml:space="preserve"> durch seinen Geist im Wort des </w:t>
      </w:r>
      <w:proofErr w:type="spellStart"/>
      <w:r>
        <w:t>Euangelii</w:t>
      </w:r>
      <w:proofErr w:type="spellEnd"/>
      <w:r>
        <w:t xml:space="preserve"> versichere </w:t>
      </w:r>
      <w:proofErr w:type="spellStart"/>
      <w:r>
        <w:t>vnd</w:t>
      </w:r>
      <w:proofErr w:type="spellEnd"/>
      <w:r>
        <w:t xml:space="preserve"> </w:t>
      </w:r>
      <w:proofErr w:type="spellStart"/>
      <w:r>
        <w:t>bestettige</w:t>
      </w:r>
      <w:proofErr w:type="spellEnd"/>
      <w:r>
        <w:t xml:space="preserve">/ das wir mit seinem Sohn Christo die ewige </w:t>
      </w:r>
      <w:proofErr w:type="spellStart"/>
      <w:r>
        <w:t>sleigkeit</w:t>
      </w:r>
      <w:proofErr w:type="spellEnd"/>
      <w:r>
        <w:t xml:space="preserve"> besitzen sollen/ </w:t>
      </w:r>
      <w:proofErr w:type="spellStart"/>
      <w:r>
        <w:t>vnd</w:t>
      </w:r>
      <w:proofErr w:type="spellEnd"/>
      <w:r>
        <w:t xml:space="preserve"> das all </w:t>
      </w:r>
      <w:proofErr w:type="spellStart"/>
      <w:r>
        <w:t>vnser</w:t>
      </w:r>
      <w:proofErr w:type="spellEnd"/>
      <w:r>
        <w:t xml:space="preserve"> Gebet/ welches wir im Namen Christi thun/ von ihm erhöret/ alles was wir </w:t>
      </w:r>
      <w:proofErr w:type="spellStart"/>
      <w:r>
        <w:t>vmb</w:t>
      </w:r>
      <w:proofErr w:type="spellEnd"/>
      <w:r>
        <w:t xml:space="preserve"> </w:t>
      </w:r>
      <w:proofErr w:type="spellStart"/>
      <w:r>
        <w:t>seintwillen</w:t>
      </w:r>
      <w:proofErr w:type="spellEnd"/>
      <w:r>
        <w:t xml:space="preserve"> </w:t>
      </w:r>
      <w:proofErr w:type="spellStart"/>
      <w:r>
        <w:t>vnd</w:t>
      </w:r>
      <w:proofErr w:type="spellEnd"/>
      <w:r>
        <w:t xml:space="preserve"> durch seine </w:t>
      </w:r>
      <w:proofErr w:type="spellStart"/>
      <w:r>
        <w:t>zuschickung</w:t>
      </w:r>
      <w:proofErr w:type="spellEnd"/>
      <w:r>
        <w:t xml:space="preserve"> leiden/ </w:t>
      </w:r>
      <w:proofErr w:type="spellStart"/>
      <w:r>
        <w:t>vns</w:t>
      </w:r>
      <w:proofErr w:type="spellEnd"/>
      <w:r>
        <w:t xml:space="preserve"> zum guten Ende/ durch </w:t>
      </w:r>
      <w:proofErr w:type="spellStart"/>
      <w:r>
        <w:t>jhn</w:t>
      </w:r>
      <w:proofErr w:type="spellEnd"/>
      <w:r>
        <w:t xml:space="preserve">/ </w:t>
      </w:r>
      <w:proofErr w:type="spellStart"/>
      <w:r>
        <w:t>sol</w:t>
      </w:r>
      <w:proofErr w:type="spellEnd"/>
      <w:r>
        <w:t xml:space="preserve"> gewendet werden/ </w:t>
      </w:r>
      <w:proofErr w:type="spellStart"/>
      <w:r>
        <w:t>dz</w:t>
      </w:r>
      <w:proofErr w:type="spellEnd"/>
      <w:r>
        <w:t xml:space="preserve"> auch all </w:t>
      </w:r>
      <w:proofErr w:type="spellStart"/>
      <w:r>
        <w:t>vnser</w:t>
      </w:r>
      <w:proofErr w:type="spellEnd"/>
      <w:r>
        <w:t xml:space="preserve"> thun/ welches wir nach Gottes gebot </w:t>
      </w:r>
      <w:proofErr w:type="spellStart"/>
      <w:r>
        <w:t>vnd</w:t>
      </w:r>
      <w:proofErr w:type="spellEnd"/>
      <w:r>
        <w:t xml:space="preserve"> </w:t>
      </w:r>
      <w:proofErr w:type="spellStart"/>
      <w:r>
        <w:t>wort</w:t>
      </w:r>
      <w:proofErr w:type="spellEnd"/>
      <w:r>
        <w:t xml:space="preserve">/ </w:t>
      </w:r>
      <w:proofErr w:type="spellStart"/>
      <w:r>
        <w:t>vnd</w:t>
      </w:r>
      <w:proofErr w:type="spellEnd"/>
      <w:r>
        <w:t xml:space="preserve"> im Namen </w:t>
      </w:r>
      <w:proofErr w:type="spellStart"/>
      <w:r>
        <w:t>CHristi</w:t>
      </w:r>
      <w:proofErr w:type="spellEnd"/>
      <w:r>
        <w:t xml:space="preserve"> durch den glauben anfangen/ </w:t>
      </w:r>
      <w:proofErr w:type="spellStart"/>
      <w:r>
        <w:t>vmb</w:t>
      </w:r>
      <w:proofErr w:type="spellEnd"/>
      <w:r>
        <w:t xml:space="preserve"> </w:t>
      </w:r>
      <w:proofErr w:type="spellStart"/>
      <w:r>
        <w:t>seind</w:t>
      </w:r>
      <w:proofErr w:type="spellEnd"/>
      <w:r>
        <w:t xml:space="preserve"> willen </w:t>
      </w:r>
      <w:proofErr w:type="spellStart"/>
      <w:r>
        <w:t>sol</w:t>
      </w:r>
      <w:proofErr w:type="spellEnd"/>
      <w:r>
        <w:t xml:space="preserve"> gesegnet/ Gott </w:t>
      </w:r>
      <w:proofErr w:type="spellStart"/>
      <w:r>
        <w:t>angenem</w:t>
      </w:r>
      <w:proofErr w:type="spellEnd"/>
      <w:r>
        <w:t xml:space="preserve"> </w:t>
      </w:r>
      <w:proofErr w:type="spellStart"/>
      <w:r>
        <w:t>vnd</w:t>
      </w:r>
      <w:proofErr w:type="spellEnd"/>
      <w:r>
        <w:t xml:space="preserve"> fruchtbar sein/ </w:t>
      </w:r>
      <w:proofErr w:type="spellStart"/>
      <w:r>
        <w:t>vnangesehen</w:t>
      </w:r>
      <w:proofErr w:type="spellEnd"/>
      <w:r>
        <w:t xml:space="preserve">/ das wir noch in </w:t>
      </w:r>
      <w:proofErr w:type="spellStart"/>
      <w:r>
        <w:t>vns</w:t>
      </w:r>
      <w:proofErr w:type="spellEnd"/>
      <w:r>
        <w:t xml:space="preserve"> die Sündliche </w:t>
      </w:r>
      <w:proofErr w:type="spellStart"/>
      <w:r>
        <w:t>lüste</w:t>
      </w:r>
      <w:proofErr w:type="spellEnd"/>
      <w:r>
        <w:t xml:space="preserve"> fühlen </w:t>
      </w:r>
      <w:proofErr w:type="spellStart"/>
      <w:r>
        <w:t>vnd</w:t>
      </w:r>
      <w:proofErr w:type="spellEnd"/>
      <w:r>
        <w:t xml:space="preserve"> dadurch </w:t>
      </w:r>
      <w:proofErr w:type="spellStart"/>
      <w:r>
        <w:t>offtmals</w:t>
      </w:r>
      <w:proofErr w:type="spellEnd"/>
      <w:r>
        <w:t xml:space="preserve"> straucheln </w:t>
      </w:r>
      <w:proofErr w:type="spellStart"/>
      <w:r>
        <w:t>vnd</w:t>
      </w:r>
      <w:proofErr w:type="spellEnd"/>
      <w:r>
        <w:t xml:space="preserve"> fallen/ </w:t>
      </w:r>
      <w:proofErr w:type="spellStart"/>
      <w:r>
        <w:t>vnd</w:t>
      </w:r>
      <w:proofErr w:type="spellEnd"/>
      <w:r>
        <w:t xml:space="preserve"> also in diesem Leben nimmer </w:t>
      </w:r>
      <w:proofErr w:type="spellStart"/>
      <w:r>
        <w:t>volkomne</w:t>
      </w:r>
      <w:proofErr w:type="spellEnd"/>
      <w:r>
        <w:t xml:space="preserve"> gute </w:t>
      </w:r>
      <w:proofErr w:type="spellStart"/>
      <w:r>
        <w:t>werck</w:t>
      </w:r>
      <w:proofErr w:type="spellEnd"/>
      <w:r>
        <w:t xml:space="preserve"> thun können. Denn unsere Sünde </w:t>
      </w:r>
      <w:proofErr w:type="spellStart"/>
      <w:r>
        <w:t>vnnd</w:t>
      </w:r>
      <w:proofErr w:type="spellEnd"/>
      <w:r>
        <w:t xml:space="preserve"> Fleischliche </w:t>
      </w:r>
      <w:proofErr w:type="spellStart"/>
      <w:r>
        <w:t>Schwacheit</w:t>
      </w:r>
      <w:proofErr w:type="spellEnd"/>
      <w:r>
        <w:t xml:space="preserve"> erdulde Gott durch seine </w:t>
      </w:r>
      <w:proofErr w:type="spellStart"/>
      <w:r>
        <w:t>gnedige</w:t>
      </w:r>
      <w:proofErr w:type="spellEnd"/>
      <w:r>
        <w:t xml:space="preserve"> </w:t>
      </w:r>
      <w:proofErr w:type="spellStart"/>
      <w:r>
        <w:t>langmütigkeit</w:t>
      </w:r>
      <w:proofErr w:type="spellEnd"/>
      <w:r>
        <w:t xml:space="preserve">/ </w:t>
      </w:r>
      <w:proofErr w:type="spellStart"/>
      <w:r>
        <w:t>vnd</w:t>
      </w:r>
      <w:proofErr w:type="spellEnd"/>
      <w:r>
        <w:t xml:space="preserve"> rechne sie </w:t>
      </w:r>
      <w:proofErr w:type="spellStart"/>
      <w:r>
        <w:t>vnns</w:t>
      </w:r>
      <w:proofErr w:type="spellEnd"/>
      <w:r>
        <w:t xml:space="preserve"> nicht zu/ sondern decke sie zu durch seine </w:t>
      </w:r>
      <w:proofErr w:type="spellStart"/>
      <w:r>
        <w:t>Vätterliche</w:t>
      </w:r>
      <w:proofErr w:type="spellEnd"/>
      <w:r>
        <w:t xml:space="preserve"> liebe/ </w:t>
      </w:r>
      <w:proofErr w:type="spellStart"/>
      <w:r>
        <w:t>genade</w:t>
      </w:r>
      <w:proofErr w:type="spellEnd"/>
      <w:r>
        <w:t xml:space="preserve"> </w:t>
      </w:r>
      <w:proofErr w:type="spellStart"/>
      <w:r>
        <w:t>vnd</w:t>
      </w:r>
      <w:proofErr w:type="spellEnd"/>
      <w:r>
        <w:t xml:space="preserve"> Barmherzigkeit/ </w:t>
      </w:r>
      <w:proofErr w:type="spellStart"/>
      <w:r>
        <w:t>vnnd</w:t>
      </w:r>
      <w:proofErr w:type="spellEnd"/>
      <w:r>
        <w:t xml:space="preserve"> vergebe sie </w:t>
      </w:r>
      <w:proofErr w:type="spellStart"/>
      <w:r>
        <w:t>vns</w:t>
      </w:r>
      <w:proofErr w:type="spellEnd"/>
      <w:r>
        <w:t xml:space="preserve"> </w:t>
      </w:r>
      <w:proofErr w:type="spellStart"/>
      <w:r>
        <w:t>vmb</w:t>
      </w:r>
      <w:proofErr w:type="spellEnd"/>
      <w:r>
        <w:t xml:space="preserve"> Jesu Christi seines </w:t>
      </w:r>
      <w:proofErr w:type="spellStart"/>
      <w:r>
        <w:t>Sons</w:t>
      </w:r>
      <w:proofErr w:type="spellEnd"/>
      <w:r>
        <w:t xml:space="preserve"> willen/ al welchem er ein </w:t>
      </w:r>
      <w:proofErr w:type="spellStart"/>
      <w:r>
        <w:t>wolgefallen</w:t>
      </w:r>
      <w:proofErr w:type="spellEnd"/>
      <w:r>
        <w:t xml:space="preserve"> hat/ welches gehorsam vor </w:t>
      </w:r>
      <w:proofErr w:type="spellStart"/>
      <w:r>
        <w:t>jhm</w:t>
      </w:r>
      <w:proofErr w:type="spellEnd"/>
      <w:r>
        <w:t xml:space="preserve"> das aller </w:t>
      </w:r>
      <w:proofErr w:type="spellStart"/>
      <w:r>
        <w:t>heyligst</w:t>
      </w:r>
      <w:proofErr w:type="spellEnd"/>
      <w:r>
        <w:t xml:space="preserve"> </w:t>
      </w:r>
      <w:proofErr w:type="spellStart"/>
      <w:r>
        <w:t>Opffer</w:t>
      </w:r>
      <w:proofErr w:type="spellEnd"/>
      <w:r>
        <w:t xml:space="preserve"> ist/ </w:t>
      </w:r>
      <w:proofErr w:type="spellStart"/>
      <w:r>
        <w:t>vnd</w:t>
      </w:r>
      <w:proofErr w:type="spellEnd"/>
      <w:r>
        <w:t xml:space="preserve"> mehr gilt/ dann alle Creaturen/ wenn er aber </w:t>
      </w:r>
      <w:proofErr w:type="spellStart"/>
      <w:r>
        <w:t>vns</w:t>
      </w:r>
      <w:proofErr w:type="spellEnd"/>
      <w:r>
        <w:t xml:space="preserve"> </w:t>
      </w:r>
      <w:proofErr w:type="spellStart"/>
      <w:r>
        <w:t>glaubigen</w:t>
      </w:r>
      <w:proofErr w:type="spellEnd"/>
      <w:r>
        <w:t xml:space="preserve"> denselbigen zugerechnet/ </w:t>
      </w:r>
      <w:proofErr w:type="spellStart"/>
      <w:r>
        <w:t>geschencket</w:t>
      </w:r>
      <w:proofErr w:type="spellEnd"/>
      <w:r>
        <w:t xml:space="preserve">/ </w:t>
      </w:r>
      <w:proofErr w:type="spellStart"/>
      <w:r>
        <w:t>vnnd</w:t>
      </w:r>
      <w:proofErr w:type="spellEnd"/>
      <w:r>
        <w:t xml:space="preserve"> als ein köstlicher Mantel des </w:t>
      </w:r>
      <w:proofErr w:type="spellStart"/>
      <w:r>
        <w:t>Himlischen</w:t>
      </w:r>
      <w:proofErr w:type="spellEnd"/>
      <w:r>
        <w:t xml:space="preserve"> Ewigen </w:t>
      </w:r>
      <w:proofErr w:type="spellStart"/>
      <w:r>
        <w:t>glantzes</w:t>
      </w:r>
      <w:proofErr w:type="spellEnd"/>
      <w:r>
        <w:t xml:space="preserve"> </w:t>
      </w:r>
      <w:proofErr w:type="spellStart"/>
      <w:r>
        <w:t>vmbgehencket</w:t>
      </w:r>
      <w:proofErr w:type="spellEnd"/>
      <w:r>
        <w:t xml:space="preserve"> hab/ </w:t>
      </w:r>
      <w:proofErr w:type="spellStart"/>
      <w:r>
        <w:t>vnd</w:t>
      </w:r>
      <w:proofErr w:type="spellEnd"/>
      <w:r>
        <w:t xml:space="preserve"> nichts mehr an </w:t>
      </w:r>
      <w:proofErr w:type="spellStart"/>
      <w:r>
        <w:t>vns</w:t>
      </w:r>
      <w:proofErr w:type="spellEnd"/>
      <w:r>
        <w:t xml:space="preserve"> dann denselbigen </w:t>
      </w:r>
      <w:proofErr w:type="spellStart"/>
      <w:r>
        <w:t>anschawe</w:t>
      </w:r>
      <w:proofErr w:type="spellEnd"/>
      <w:r>
        <w:t xml:space="preserve">/ so können wir </w:t>
      </w:r>
      <w:proofErr w:type="spellStart"/>
      <w:r>
        <w:t>jhm</w:t>
      </w:r>
      <w:proofErr w:type="spellEnd"/>
      <w:r>
        <w:t xml:space="preserve"> nicht </w:t>
      </w:r>
      <w:proofErr w:type="spellStart"/>
      <w:r>
        <w:t>miißfallen</w:t>
      </w:r>
      <w:proofErr w:type="spellEnd"/>
      <w:r>
        <w:t xml:space="preserve">/ </w:t>
      </w:r>
      <w:proofErr w:type="spellStart"/>
      <w:r>
        <w:t>vnd</w:t>
      </w:r>
      <w:proofErr w:type="spellEnd"/>
      <w:r>
        <w:t xml:space="preserve"> also </w:t>
      </w:r>
      <w:proofErr w:type="spellStart"/>
      <w:r>
        <w:t>lasser</w:t>
      </w:r>
      <w:proofErr w:type="spellEnd"/>
      <w:r>
        <w:t xml:space="preserve"> er </w:t>
      </w:r>
      <w:proofErr w:type="spellStart"/>
      <w:r>
        <w:t>jhm</w:t>
      </w:r>
      <w:proofErr w:type="spellEnd"/>
      <w:r>
        <w:t xml:space="preserve"> auch </w:t>
      </w:r>
      <w:proofErr w:type="spellStart"/>
      <w:r>
        <w:t>auß</w:t>
      </w:r>
      <w:proofErr w:type="spellEnd"/>
      <w:r>
        <w:t xml:space="preserve"> </w:t>
      </w:r>
      <w:proofErr w:type="spellStart"/>
      <w:r>
        <w:t>gnaden</w:t>
      </w:r>
      <w:proofErr w:type="spellEnd"/>
      <w:r>
        <w:t xml:space="preserve"> </w:t>
      </w:r>
      <w:proofErr w:type="spellStart"/>
      <w:r>
        <w:t>vmb</w:t>
      </w:r>
      <w:proofErr w:type="spellEnd"/>
      <w:r>
        <w:t xml:space="preserve"> Christi </w:t>
      </w:r>
      <w:proofErr w:type="spellStart"/>
      <w:r>
        <w:t>volkomnens</w:t>
      </w:r>
      <w:proofErr w:type="spellEnd"/>
      <w:r>
        <w:t xml:space="preserve"> </w:t>
      </w:r>
      <w:proofErr w:type="spellStart"/>
      <w:r>
        <w:t>gehorsams</w:t>
      </w:r>
      <w:proofErr w:type="spellEnd"/>
      <w:r>
        <w:t xml:space="preserve"> willen </w:t>
      </w:r>
      <w:proofErr w:type="spellStart"/>
      <w:r>
        <w:t>vnsern</w:t>
      </w:r>
      <w:proofErr w:type="spellEnd"/>
      <w:r>
        <w:t xml:space="preserve"> </w:t>
      </w:r>
      <w:proofErr w:type="spellStart"/>
      <w:r>
        <w:t>nagefangenen</w:t>
      </w:r>
      <w:proofErr w:type="spellEnd"/>
      <w:r>
        <w:t xml:space="preserve"> gehorsam und Kindliche </w:t>
      </w:r>
      <w:proofErr w:type="spellStart"/>
      <w:r>
        <w:t>übung</w:t>
      </w:r>
      <w:proofErr w:type="spellEnd"/>
      <w:r>
        <w:t xml:space="preserve">/ die </w:t>
      </w:r>
      <w:proofErr w:type="spellStart"/>
      <w:r>
        <w:t>auß</w:t>
      </w:r>
      <w:proofErr w:type="spellEnd"/>
      <w:r>
        <w:t xml:space="preserve"> dem glauben </w:t>
      </w:r>
      <w:proofErr w:type="spellStart"/>
      <w:r>
        <w:t>geschicht</w:t>
      </w:r>
      <w:proofErr w:type="spellEnd"/>
      <w:r>
        <w:t xml:space="preserve"> </w:t>
      </w:r>
      <w:proofErr w:type="spellStart"/>
      <w:r>
        <w:t>vnd</w:t>
      </w:r>
      <w:proofErr w:type="spellEnd"/>
      <w:r>
        <w:t xml:space="preserve"> von </w:t>
      </w:r>
      <w:proofErr w:type="spellStart"/>
      <w:r>
        <w:t>jhm</w:t>
      </w:r>
      <w:proofErr w:type="spellEnd"/>
      <w:r>
        <w:t xml:space="preserve"> durch die </w:t>
      </w:r>
      <w:proofErr w:type="spellStart"/>
      <w:r>
        <w:t>krafft</w:t>
      </w:r>
      <w:proofErr w:type="spellEnd"/>
      <w:r>
        <w:t xml:space="preserve"> des heiligen Geistes regiert/ gesegnet </w:t>
      </w:r>
      <w:proofErr w:type="spellStart"/>
      <w:r>
        <w:t>vnnd</w:t>
      </w:r>
      <w:proofErr w:type="spellEnd"/>
      <w:r>
        <w:t xml:space="preserve"> gefördert wird/ </w:t>
      </w:r>
      <w:proofErr w:type="spellStart"/>
      <w:r>
        <w:t>wolgefallen</w:t>
      </w:r>
      <w:proofErr w:type="spellEnd"/>
      <w:r>
        <w:t xml:space="preserve">/ ob sie </w:t>
      </w:r>
      <w:proofErr w:type="spellStart"/>
      <w:r>
        <w:t>wol</w:t>
      </w:r>
      <w:proofErr w:type="spellEnd"/>
      <w:r>
        <w:t xml:space="preserve"> noch </w:t>
      </w:r>
      <w:proofErr w:type="spellStart"/>
      <w:r>
        <w:t>vnuolkommen</w:t>
      </w:r>
      <w:proofErr w:type="spellEnd"/>
      <w:r>
        <w:t xml:space="preserve"> </w:t>
      </w:r>
      <w:proofErr w:type="spellStart"/>
      <w:r>
        <w:t>vnd</w:t>
      </w:r>
      <w:proofErr w:type="spellEnd"/>
      <w:r>
        <w:t xml:space="preserve"> vom Fleisch besudelt ist. </w:t>
      </w:r>
    </w:p>
    <w:p w14:paraId="1F967345" w14:textId="77777777" w:rsidR="00977C1F" w:rsidRDefault="00977C1F" w:rsidP="00977C1F">
      <w:pPr>
        <w:pStyle w:val="StandardWeb"/>
      </w:pPr>
      <w:r>
        <w:t xml:space="preserve">Wer also den waren glauben betrachtet/ der </w:t>
      </w:r>
      <w:proofErr w:type="spellStart"/>
      <w:r>
        <w:t>kan</w:t>
      </w:r>
      <w:proofErr w:type="spellEnd"/>
      <w:r>
        <w:t xml:space="preserve"> leichtlich </w:t>
      </w:r>
      <w:proofErr w:type="spellStart"/>
      <w:r>
        <w:t>mercken</w:t>
      </w:r>
      <w:proofErr w:type="spellEnd"/>
      <w:r>
        <w:t xml:space="preserve">/ das er nicht Tod/ müssig noch </w:t>
      </w:r>
      <w:proofErr w:type="spellStart"/>
      <w:r>
        <w:t>vnfruchtbar</w:t>
      </w:r>
      <w:proofErr w:type="spellEnd"/>
      <w:r>
        <w:t xml:space="preserve">/ sondern ein Lebendige/ </w:t>
      </w:r>
      <w:proofErr w:type="spellStart"/>
      <w:r>
        <w:t>geschefftige</w:t>
      </w:r>
      <w:proofErr w:type="spellEnd"/>
      <w:r>
        <w:t xml:space="preserve">/ thätige </w:t>
      </w:r>
      <w:proofErr w:type="spellStart"/>
      <w:r>
        <w:t>vnd</w:t>
      </w:r>
      <w:proofErr w:type="spellEnd"/>
      <w:r>
        <w:t xml:space="preserve"> fruchtbare </w:t>
      </w:r>
      <w:proofErr w:type="spellStart"/>
      <w:r>
        <w:t>krafft</w:t>
      </w:r>
      <w:proofErr w:type="spellEnd"/>
      <w:r>
        <w:t xml:space="preserve">/ auch nicht hinderlich/ sondern </w:t>
      </w:r>
      <w:proofErr w:type="spellStart"/>
      <w:r>
        <w:t>gantz</w:t>
      </w:r>
      <w:proofErr w:type="spellEnd"/>
      <w:r>
        <w:t xml:space="preserve"> </w:t>
      </w:r>
      <w:proofErr w:type="spellStart"/>
      <w:r>
        <w:t>fürderlich</w:t>
      </w:r>
      <w:proofErr w:type="spellEnd"/>
      <w:r>
        <w:t xml:space="preserve"> zu guten </w:t>
      </w:r>
      <w:proofErr w:type="spellStart"/>
      <w:r>
        <w:t>wercken</w:t>
      </w:r>
      <w:proofErr w:type="spellEnd"/>
      <w:r>
        <w:t xml:space="preserve"> ist/ ja das kein gut </w:t>
      </w:r>
      <w:proofErr w:type="spellStart"/>
      <w:r>
        <w:t>werck</w:t>
      </w:r>
      <w:proofErr w:type="spellEnd"/>
      <w:r>
        <w:t xml:space="preserve"> geschehen </w:t>
      </w:r>
      <w:proofErr w:type="spellStart"/>
      <w:r>
        <w:t>kan</w:t>
      </w:r>
      <w:proofErr w:type="spellEnd"/>
      <w:r>
        <w:t xml:space="preserve">/ es leuchte </w:t>
      </w:r>
      <w:proofErr w:type="spellStart"/>
      <w:r>
        <w:t>jm</w:t>
      </w:r>
      <w:proofErr w:type="spellEnd"/>
      <w:r>
        <w:t xml:space="preserve"> dann der glaube vor. Denn es wird der glaube/ nach </w:t>
      </w:r>
      <w:proofErr w:type="spellStart"/>
      <w:r>
        <w:t>oberzelter</w:t>
      </w:r>
      <w:proofErr w:type="spellEnd"/>
      <w:r>
        <w:t xml:space="preserve"> </w:t>
      </w:r>
      <w:proofErr w:type="spellStart"/>
      <w:r>
        <w:t>beschreibung</w:t>
      </w:r>
      <w:proofErr w:type="spellEnd"/>
      <w:r>
        <w:t xml:space="preserve">/ in </w:t>
      </w:r>
      <w:proofErr w:type="spellStart"/>
      <w:r>
        <w:t>zweyerley</w:t>
      </w:r>
      <w:proofErr w:type="spellEnd"/>
      <w:r>
        <w:t xml:space="preserve"> </w:t>
      </w:r>
      <w:proofErr w:type="spellStart"/>
      <w:r>
        <w:t>gestalt</w:t>
      </w:r>
      <w:proofErr w:type="spellEnd"/>
      <w:r>
        <w:t xml:space="preserve"> angesehen. Erstlich wie er Gerecht mache für Gott/ darnach wie er </w:t>
      </w:r>
      <w:proofErr w:type="spellStart"/>
      <w:r>
        <w:t>Wircke</w:t>
      </w:r>
      <w:proofErr w:type="spellEnd"/>
      <w:r>
        <w:t xml:space="preserve"> für den Menschen/ zum Preise Gottes des </w:t>
      </w:r>
      <w:proofErr w:type="spellStart"/>
      <w:r>
        <w:t>Himlischen</w:t>
      </w:r>
      <w:proofErr w:type="spellEnd"/>
      <w:r>
        <w:t xml:space="preserve"> Vatters. Die Rechtfertigung für Gott sucht er nirgend anders/ dann allein in dem gehorsam JEsu </w:t>
      </w:r>
      <w:proofErr w:type="spellStart"/>
      <w:r>
        <w:t>CHristi</w:t>
      </w:r>
      <w:proofErr w:type="spellEnd"/>
      <w:r>
        <w:t xml:space="preserve">/ welche er am Creutz </w:t>
      </w:r>
      <w:proofErr w:type="spellStart"/>
      <w:r>
        <w:t>volnbracht</w:t>
      </w:r>
      <w:proofErr w:type="spellEnd"/>
      <w:r>
        <w:t xml:space="preserve"> hat/ demselbigen gehorsam eignet er dem </w:t>
      </w:r>
      <w:proofErr w:type="spellStart"/>
      <w:r>
        <w:t>Glaubigenn</w:t>
      </w:r>
      <w:proofErr w:type="spellEnd"/>
      <w:r>
        <w:t xml:space="preserve"> zu/ durch das </w:t>
      </w:r>
      <w:proofErr w:type="spellStart"/>
      <w:r>
        <w:t>Euangelium</w:t>
      </w:r>
      <w:proofErr w:type="spellEnd"/>
      <w:r>
        <w:t xml:space="preserve">/ </w:t>
      </w:r>
      <w:proofErr w:type="spellStart"/>
      <w:r>
        <w:t>vnd</w:t>
      </w:r>
      <w:proofErr w:type="spellEnd"/>
      <w:r>
        <w:t xml:space="preserve"> zeuget </w:t>
      </w:r>
      <w:proofErr w:type="spellStart"/>
      <w:r>
        <w:t>jhm</w:t>
      </w:r>
      <w:proofErr w:type="spellEnd"/>
      <w:r>
        <w:t xml:space="preserve"> in seinem </w:t>
      </w:r>
      <w:proofErr w:type="spellStart"/>
      <w:r>
        <w:t>Hertzen</w:t>
      </w:r>
      <w:proofErr w:type="spellEnd"/>
      <w:r>
        <w:t xml:space="preserve">/ das er </w:t>
      </w:r>
      <w:proofErr w:type="spellStart"/>
      <w:r>
        <w:t>vmb</w:t>
      </w:r>
      <w:proofErr w:type="spellEnd"/>
      <w:r>
        <w:t xml:space="preserve"> deß willen ein Kind Gottes </w:t>
      </w:r>
      <w:proofErr w:type="spellStart"/>
      <w:r>
        <w:t>vnd</w:t>
      </w:r>
      <w:proofErr w:type="spellEnd"/>
      <w:r>
        <w:t xml:space="preserve"> Erbe der Ewigen </w:t>
      </w:r>
      <w:proofErr w:type="spellStart"/>
      <w:r>
        <w:t>seligkeit</w:t>
      </w:r>
      <w:proofErr w:type="spellEnd"/>
      <w:r>
        <w:t xml:space="preserve"> sey/ </w:t>
      </w:r>
      <w:proofErr w:type="spellStart"/>
      <w:r>
        <w:t>ohn</w:t>
      </w:r>
      <w:proofErr w:type="spellEnd"/>
      <w:r>
        <w:t xml:space="preserve"> all sein eigen verdienst oder </w:t>
      </w:r>
      <w:proofErr w:type="spellStart"/>
      <w:r>
        <w:t>Wirde</w:t>
      </w:r>
      <w:proofErr w:type="spellEnd"/>
      <w:r>
        <w:t xml:space="preserve">. Vor den Menschen Lehre </w:t>
      </w:r>
      <w:proofErr w:type="spellStart"/>
      <w:r>
        <w:t>vnd</w:t>
      </w:r>
      <w:proofErr w:type="spellEnd"/>
      <w:r>
        <w:t xml:space="preserve"> treibt er den </w:t>
      </w:r>
      <w:proofErr w:type="spellStart"/>
      <w:r>
        <w:t>gleubigen</w:t>
      </w:r>
      <w:proofErr w:type="spellEnd"/>
      <w:r>
        <w:t xml:space="preserve">/ sich </w:t>
      </w:r>
      <w:proofErr w:type="spellStart"/>
      <w:r>
        <w:t>zubeweisen</w:t>
      </w:r>
      <w:proofErr w:type="spellEnd"/>
      <w:r>
        <w:t xml:space="preserve"> als ein Kind Gottes </w:t>
      </w:r>
      <w:proofErr w:type="spellStart"/>
      <w:r>
        <w:t>vnnd</w:t>
      </w:r>
      <w:proofErr w:type="spellEnd"/>
      <w:r>
        <w:t xml:space="preserve"> zu </w:t>
      </w:r>
      <w:proofErr w:type="spellStart"/>
      <w:r>
        <w:t>wircken</w:t>
      </w:r>
      <w:proofErr w:type="spellEnd"/>
      <w:r>
        <w:t xml:space="preserve"> durch </w:t>
      </w:r>
      <w:proofErr w:type="spellStart"/>
      <w:r>
        <w:t>dz</w:t>
      </w:r>
      <w:proofErr w:type="spellEnd"/>
      <w:r>
        <w:t xml:space="preserve"> </w:t>
      </w:r>
      <w:proofErr w:type="spellStart"/>
      <w:r>
        <w:t>vertrawen</w:t>
      </w:r>
      <w:proofErr w:type="spellEnd"/>
      <w:r>
        <w:t xml:space="preserve">/ das er hat in </w:t>
      </w:r>
      <w:proofErr w:type="spellStart"/>
      <w:r>
        <w:t>vnd</w:t>
      </w:r>
      <w:proofErr w:type="spellEnd"/>
      <w:r>
        <w:t xml:space="preserve"> zu der </w:t>
      </w:r>
      <w:proofErr w:type="spellStart"/>
      <w:r>
        <w:t>krafft</w:t>
      </w:r>
      <w:proofErr w:type="spellEnd"/>
      <w:r>
        <w:t xml:space="preserve"> des heiligen Geistes </w:t>
      </w:r>
      <w:proofErr w:type="spellStart"/>
      <w:r>
        <w:t>vmd</w:t>
      </w:r>
      <w:proofErr w:type="spellEnd"/>
      <w:r>
        <w:t xml:space="preserve"> Christi willen. Denn Erstlich weiß der </w:t>
      </w:r>
      <w:proofErr w:type="spellStart"/>
      <w:r>
        <w:t>glaubige</w:t>
      </w:r>
      <w:proofErr w:type="spellEnd"/>
      <w:r>
        <w:t xml:space="preserve">/ das er durch den gehorsam Christi Gott dem </w:t>
      </w:r>
      <w:proofErr w:type="spellStart"/>
      <w:r>
        <w:t>Himlischen</w:t>
      </w:r>
      <w:proofErr w:type="spellEnd"/>
      <w:r>
        <w:t xml:space="preserve"> Vatter </w:t>
      </w:r>
      <w:proofErr w:type="spellStart"/>
      <w:r>
        <w:t>angenem</w:t>
      </w:r>
      <w:proofErr w:type="spellEnd"/>
      <w:r>
        <w:t xml:space="preserve"> </w:t>
      </w:r>
      <w:proofErr w:type="spellStart"/>
      <w:r>
        <w:t>vnd</w:t>
      </w:r>
      <w:proofErr w:type="spellEnd"/>
      <w:r>
        <w:t xml:space="preserve"> sein liebes Kind worden ist/ das mit Christo </w:t>
      </w:r>
      <w:proofErr w:type="spellStart"/>
      <w:r>
        <w:t>vnd</w:t>
      </w:r>
      <w:proofErr w:type="spellEnd"/>
      <w:r>
        <w:t xml:space="preserve"> </w:t>
      </w:r>
      <w:proofErr w:type="spellStart"/>
      <w:r>
        <w:t>vmb</w:t>
      </w:r>
      <w:proofErr w:type="spellEnd"/>
      <w:r>
        <w:t xml:space="preserve"> Christi willen die Ewige </w:t>
      </w:r>
      <w:proofErr w:type="spellStart"/>
      <w:r>
        <w:t>seligkeit</w:t>
      </w:r>
      <w:proofErr w:type="spellEnd"/>
      <w:r>
        <w:t xml:space="preserve"> Erben </w:t>
      </w:r>
      <w:proofErr w:type="spellStart"/>
      <w:r>
        <w:t>sol</w:t>
      </w:r>
      <w:proofErr w:type="spellEnd"/>
      <w:r>
        <w:t xml:space="preserve">/ </w:t>
      </w:r>
      <w:proofErr w:type="spellStart"/>
      <w:r>
        <w:t>vnnd</w:t>
      </w:r>
      <w:proofErr w:type="spellEnd"/>
      <w:r>
        <w:t xml:space="preserve"> derselbigen Seligkeit hat er schon ein </w:t>
      </w:r>
      <w:proofErr w:type="spellStart"/>
      <w:r>
        <w:t>vorgeschmack</w:t>
      </w:r>
      <w:proofErr w:type="spellEnd"/>
      <w:r>
        <w:t xml:space="preserve"> in glauben/ daher er sich im Geist </w:t>
      </w:r>
      <w:proofErr w:type="spellStart"/>
      <w:r>
        <w:t>frewet</w:t>
      </w:r>
      <w:proofErr w:type="spellEnd"/>
      <w:r>
        <w:t xml:space="preserve">/ welche </w:t>
      </w:r>
      <w:proofErr w:type="spellStart"/>
      <w:r>
        <w:t>frewde</w:t>
      </w:r>
      <w:proofErr w:type="spellEnd"/>
      <w:r>
        <w:t xml:space="preserve"> ein </w:t>
      </w:r>
      <w:proofErr w:type="spellStart"/>
      <w:r>
        <w:t>vnaußsprechliche</w:t>
      </w:r>
      <w:proofErr w:type="spellEnd"/>
      <w:r>
        <w:t xml:space="preserve"> liebe gegen Gott/ der so grosse </w:t>
      </w:r>
      <w:proofErr w:type="spellStart"/>
      <w:r>
        <w:t>Barmhertzigkeit</w:t>
      </w:r>
      <w:proofErr w:type="spellEnd"/>
      <w:r>
        <w:t xml:space="preserve"> an </w:t>
      </w:r>
      <w:proofErr w:type="spellStart"/>
      <w:r>
        <w:t>vns</w:t>
      </w:r>
      <w:proofErr w:type="spellEnd"/>
      <w:r>
        <w:t xml:space="preserve"> gethan hat/ erwecket/dieselbige liebe treibt </w:t>
      </w:r>
      <w:proofErr w:type="spellStart"/>
      <w:r>
        <w:t>jn</w:t>
      </w:r>
      <w:proofErr w:type="spellEnd"/>
      <w:r>
        <w:t xml:space="preserve"> das er gern </w:t>
      </w:r>
      <w:proofErr w:type="spellStart"/>
      <w:r>
        <w:t>wolte</w:t>
      </w:r>
      <w:proofErr w:type="spellEnd"/>
      <w:r>
        <w:t xml:space="preserve"> Gott dienen </w:t>
      </w:r>
      <w:proofErr w:type="spellStart"/>
      <w:r>
        <w:t>vnd</w:t>
      </w:r>
      <w:proofErr w:type="spellEnd"/>
      <w:r>
        <w:t xml:space="preserve"> </w:t>
      </w:r>
      <w:proofErr w:type="spellStart"/>
      <w:r>
        <w:t>jhm</w:t>
      </w:r>
      <w:proofErr w:type="spellEnd"/>
      <w:r>
        <w:t xml:space="preserve"> allezeit zu gefallen leben/ wenn ers nur vor dem Sündigen Fleische </w:t>
      </w:r>
      <w:proofErr w:type="spellStart"/>
      <w:r>
        <w:t>volnbringen</w:t>
      </w:r>
      <w:proofErr w:type="spellEnd"/>
      <w:r>
        <w:t xml:space="preserve"> </w:t>
      </w:r>
      <w:proofErr w:type="spellStart"/>
      <w:r>
        <w:t>köndte</w:t>
      </w:r>
      <w:proofErr w:type="spellEnd"/>
      <w:r>
        <w:t xml:space="preserve">. Da er nu solchen </w:t>
      </w:r>
      <w:proofErr w:type="spellStart"/>
      <w:r>
        <w:t>vorsatz</w:t>
      </w:r>
      <w:proofErr w:type="spellEnd"/>
      <w:r>
        <w:t xml:space="preserve"> hat/ </w:t>
      </w:r>
      <w:proofErr w:type="spellStart"/>
      <w:r>
        <w:t>vnnd</w:t>
      </w:r>
      <w:proofErr w:type="spellEnd"/>
      <w:r>
        <w:t xml:space="preserve"> </w:t>
      </w:r>
      <w:proofErr w:type="spellStart"/>
      <w:r>
        <w:t>erkendt</w:t>
      </w:r>
      <w:proofErr w:type="spellEnd"/>
      <w:r>
        <w:t xml:space="preserve"> das er dazu erlöset sey von Christo/ das er Gott in </w:t>
      </w:r>
      <w:proofErr w:type="spellStart"/>
      <w:r>
        <w:t>rechtschaffner</w:t>
      </w:r>
      <w:proofErr w:type="spellEnd"/>
      <w:r>
        <w:t xml:space="preserve"> </w:t>
      </w:r>
      <w:proofErr w:type="spellStart"/>
      <w:r>
        <w:t>heiligkeit</w:t>
      </w:r>
      <w:proofErr w:type="spellEnd"/>
      <w:r>
        <w:t xml:space="preserve"> diene/ </w:t>
      </w:r>
      <w:proofErr w:type="spellStart"/>
      <w:r>
        <w:t>vnd</w:t>
      </w:r>
      <w:proofErr w:type="spellEnd"/>
      <w:r>
        <w:t xml:space="preserve"> als ein </w:t>
      </w:r>
      <w:proofErr w:type="spellStart"/>
      <w:r>
        <w:t>gehorsams</w:t>
      </w:r>
      <w:proofErr w:type="spellEnd"/>
      <w:r>
        <w:t xml:space="preserve"> Kind Gottes seinem Vatter zu gefallen lebe/ sich allenthalben hüte/ das er den heiligen frommen Heyland nicht erzürne oder </w:t>
      </w:r>
      <w:proofErr w:type="spellStart"/>
      <w:r>
        <w:t>beleydige</w:t>
      </w:r>
      <w:proofErr w:type="spellEnd"/>
      <w:r>
        <w:t xml:space="preserve">/ auch niemand kein </w:t>
      </w:r>
      <w:proofErr w:type="spellStart"/>
      <w:r>
        <w:t>vrsach</w:t>
      </w:r>
      <w:proofErr w:type="spellEnd"/>
      <w:r>
        <w:t xml:space="preserve"> gebe/ das er Gott in </w:t>
      </w:r>
      <w:proofErr w:type="spellStart"/>
      <w:r>
        <w:t>jhm</w:t>
      </w:r>
      <w:proofErr w:type="spellEnd"/>
      <w:r>
        <w:t xml:space="preserve"> </w:t>
      </w:r>
      <w:proofErr w:type="spellStart"/>
      <w:r>
        <w:t>lestere</w:t>
      </w:r>
      <w:proofErr w:type="spellEnd"/>
      <w:r>
        <w:t xml:space="preserve">/ so versiehet er dann auch weiter das man Gott nicht anders dienen solle noch könne/ denn das man </w:t>
      </w:r>
      <w:proofErr w:type="spellStart"/>
      <w:r>
        <w:t>jhm</w:t>
      </w:r>
      <w:proofErr w:type="spellEnd"/>
      <w:r>
        <w:t xml:space="preserve"> nach seinem </w:t>
      </w:r>
      <w:proofErr w:type="spellStart"/>
      <w:r>
        <w:t>wort</w:t>
      </w:r>
      <w:proofErr w:type="spellEnd"/>
      <w:r>
        <w:t xml:space="preserve"> </w:t>
      </w:r>
      <w:proofErr w:type="spellStart"/>
      <w:r>
        <w:t>vnd</w:t>
      </w:r>
      <w:proofErr w:type="spellEnd"/>
      <w:r>
        <w:t xml:space="preserve"> Gebot gehorchet/ </w:t>
      </w:r>
      <w:proofErr w:type="spellStart"/>
      <w:r>
        <w:t>nimpt</w:t>
      </w:r>
      <w:proofErr w:type="spellEnd"/>
      <w:r>
        <w:t xml:space="preserve"> derhalben solch Wort </w:t>
      </w:r>
      <w:proofErr w:type="spellStart"/>
      <w:r>
        <w:t>vnd</w:t>
      </w:r>
      <w:proofErr w:type="spellEnd"/>
      <w:r>
        <w:t xml:space="preserve"> Gebot zur einigen Regel seines Lebens für sich/ </w:t>
      </w:r>
      <w:proofErr w:type="spellStart"/>
      <w:r>
        <w:t>vnd</w:t>
      </w:r>
      <w:proofErr w:type="spellEnd"/>
      <w:r>
        <w:t xml:space="preserve"> </w:t>
      </w:r>
      <w:proofErr w:type="spellStart"/>
      <w:r>
        <w:t>befleist</w:t>
      </w:r>
      <w:proofErr w:type="spellEnd"/>
      <w:r>
        <w:t xml:space="preserve"> sich </w:t>
      </w:r>
      <w:proofErr w:type="spellStart"/>
      <w:r>
        <w:t>beyd</w:t>
      </w:r>
      <w:proofErr w:type="spellEnd"/>
      <w:r>
        <w:t xml:space="preserve"> in </w:t>
      </w:r>
      <w:proofErr w:type="spellStart"/>
      <w:r>
        <w:t>gedancken</w:t>
      </w:r>
      <w:proofErr w:type="spellEnd"/>
      <w:r>
        <w:t xml:space="preserve">/ worten </w:t>
      </w:r>
      <w:proofErr w:type="spellStart"/>
      <w:r>
        <w:t>vnd</w:t>
      </w:r>
      <w:proofErr w:type="spellEnd"/>
      <w:r>
        <w:t xml:space="preserve"> </w:t>
      </w:r>
      <w:proofErr w:type="spellStart"/>
      <w:r>
        <w:t>wercken</w:t>
      </w:r>
      <w:proofErr w:type="spellEnd"/>
      <w:r>
        <w:t xml:space="preserve"> demselbigen gleichförmig zu werden. </w:t>
      </w:r>
    </w:p>
    <w:p w14:paraId="69D0E552" w14:textId="77777777" w:rsidR="00977C1F" w:rsidRDefault="00977C1F" w:rsidP="00977C1F">
      <w:pPr>
        <w:pStyle w:val="StandardWeb"/>
      </w:pPr>
      <w:r>
        <w:t xml:space="preserve">Weil aber solches nicht </w:t>
      </w:r>
      <w:proofErr w:type="spellStart"/>
      <w:r>
        <w:t>auß</w:t>
      </w:r>
      <w:proofErr w:type="spellEnd"/>
      <w:r>
        <w:t xml:space="preserve"> Menschlichen </w:t>
      </w:r>
      <w:proofErr w:type="spellStart"/>
      <w:r>
        <w:t>krefften</w:t>
      </w:r>
      <w:proofErr w:type="spellEnd"/>
      <w:r>
        <w:t xml:space="preserve">/ sondern allein durch den </w:t>
      </w:r>
      <w:proofErr w:type="spellStart"/>
      <w:r>
        <w:t>segen</w:t>
      </w:r>
      <w:proofErr w:type="spellEnd"/>
      <w:r>
        <w:t xml:space="preserve"> des heiligen Geist geschehen </w:t>
      </w:r>
      <w:proofErr w:type="spellStart"/>
      <w:r>
        <w:t>kan</w:t>
      </w:r>
      <w:proofErr w:type="spellEnd"/>
      <w:r>
        <w:t xml:space="preserve">/ </w:t>
      </w:r>
      <w:proofErr w:type="spellStart"/>
      <w:r>
        <w:t>vnd</w:t>
      </w:r>
      <w:proofErr w:type="spellEnd"/>
      <w:r>
        <w:t xml:space="preserve"> </w:t>
      </w:r>
      <w:proofErr w:type="spellStart"/>
      <w:r>
        <w:t>jhm</w:t>
      </w:r>
      <w:proofErr w:type="spellEnd"/>
      <w:r>
        <w:t xml:space="preserve"> aber solcher </w:t>
      </w:r>
      <w:proofErr w:type="spellStart"/>
      <w:r>
        <w:t>segen</w:t>
      </w:r>
      <w:proofErr w:type="spellEnd"/>
      <w:r>
        <w:t xml:space="preserve"> </w:t>
      </w:r>
      <w:proofErr w:type="spellStart"/>
      <w:r>
        <w:t>vnd</w:t>
      </w:r>
      <w:proofErr w:type="spellEnd"/>
      <w:r>
        <w:t xml:space="preserve"> </w:t>
      </w:r>
      <w:proofErr w:type="spellStart"/>
      <w:r>
        <w:t>krafft</w:t>
      </w:r>
      <w:proofErr w:type="spellEnd"/>
      <w:r>
        <w:t xml:space="preserve"> des heiligen Geistes durch das Blut Christi erworben </w:t>
      </w:r>
      <w:proofErr w:type="spellStart"/>
      <w:r>
        <w:t>vnd</w:t>
      </w:r>
      <w:proofErr w:type="spellEnd"/>
      <w:r>
        <w:t xml:space="preserve"> durch das </w:t>
      </w:r>
      <w:proofErr w:type="spellStart"/>
      <w:r>
        <w:t>Euangelium</w:t>
      </w:r>
      <w:proofErr w:type="spellEnd"/>
      <w:r>
        <w:t xml:space="preserve"> verheissen </w:t>
      </w:r>
      <w:proofErr w:type="spellStart"/>
      <w:r>
        <w:t>vnd</w:t>
      </w:r>
      <w:proofErr w:type="spellEnd"/>
      <w:r>
        <w:t xml:space="preserve"> zugesagt ist/ glaubt er solcher zusage </w:t>
      </w:r>
      <w:proofErr w:type="spellStart"/>
      <w:r>
        <w:t>vnd</w:t>
      </w:r>
      <w:proofErr w:type="spellEnd"/>
      <w:r>
        <w:t xml:space="preserve"> </w:t>
      </w:r>
      <w:proofErr w:type="spellStart"/>
      <w:r>
        <w:t>vertrawet</w:t>
      </w:r>
      <w:proofErr w:type="spellEnd"/>
      <w:r>
        <w:t xml:space="preserve"> festiglich/ das derselbige Geist </w:t>
      </w:r>
      <w:proofErr w:type="spellStart"/>
      <w:r>
        <w:t>jhm</w:t>
      </w:r>
      <w:proofErr w:type="spellEnd"/>
      <w:r>
        <w:t xml:space="preserve"> das gute/ welches er nach </w:t>
      </w:r>
      <w:proofErr w:type="spellStart"/>
      <w:r>
        <w:t>Gotttes</w:t>
      </w:r>
      <w:proofErr w:type="spellEnd"/>
      <w:r>
        <w:t xml:space="preserve"> </w:t>
      </w:r>
      <w:proofErr w:type="spellStart"/>
      <w:r>
        <w:t>wort</w:t>
      </w:r>
      <w:proofErr w:type="spellEnd"/>
      <w:r>
        <w:t xml:space="preserve"> </w:t>
      </w:r>
      <w:proofErr w:type="spellStart"/>
      <w:r>
        <w:t>vnd</w:t>
      </w:r>
      <w:proofErr w:type="spellEnd"/>
      <w:r>
        <w:t xml:space="preserve"> </w:t>
      </w:r>
      <w:proofErr w:type="spellStart"/>
      <w:r>
        <w:t>befehl</w:t>
      </w:r>
      <w:proofErr w:type="spellEnd"/>
      <w:r>
        <w:t xml:space="preserve">/ </w:t>
      </w:r>
      <w:proofErr w:type="spellStart"/>
      <w:r>
        <w:t>vnnd</w:t>
      </w:r>
      <w:proofErr w:type="spellEnd"/>
      <w:r>
        <w:t xml:space="preserve"> im </w:t>
      </w:r>
      <w:proofErr w:type="spellStart"/>
      <w:r>
        <w:t>namen</w:t>
      </w:r>
      <w:proofErr w:type="spellEnd"/>
      <w:r>
        <w:t xml:space="preserve"> Christi </w:t>
      </w:r>
      <w:proofErr w:type="spellStart"/>
      <w:r>
        <w:t>auß</w:t>
      </w:r>
      <w:proofErr w:type="spellEnd"/>
      <w:r>
        <w:t xml:space="preserve"> </w:t>
      </w:r>
      <w:proofErr w:type="spellStart"/>
      <w:r>
        <w:t>krafft</w:t>
      </w:r>
      <w:proofErr w:type="spellEnd"/>
      <w:r>
        <w:t xml:space="preserve"> desselbigen heiligen </w:t>
      </w:r>
      <w:proofErr w:type="spellStart"/>
      <w:r>
        <w:t>Geistess</w:t>
      </w:r>
      <w:proofErr w:type="spellEnd"/>
      <w:r>
        <w:t xml:space="preserve"> vorgenommen hat/ zu </w:t>
      </w:r>
      <w:proofErr w:type="spellStart"/>
      <w:r>
        <w:t>volnbrringen</w:t>
      </w:r>
      <w:proofErr w:type="spellEnd"/>
      <w:r>
        <w:t xml:space="preserve">/ </w:t>
      </w:r>
      <w:proofErr w:type="spellStart"/>
      <w:r>
        <w:t>gnugsam</w:t>
      </w:r>
      <w:proofErr w:type="spellEnd"/>
      <w:r>
        <w:t xml:space="preserve"> </w:t>
      </w:r>
      <w:proofErr w:type="spellStart"/>
      <w:r>
        <w:t>krafft</w:t>
      </w:r>
      <w:proofErr w:type="spellEnd"/>
      <w:r>
        <w:t xml:space="preserve"> geben werde. </w:t>
      </w:r>
      <w:proofErr w:type="spellStart"/>
      <w:r>
        <w:t>Vnd</w:t>
      </w:r>
      <w:proofErr w:type="spellEnd"/>
      <w:r>
        <w:t xml:space="preserve"> wo er sich noch zu schwach </w:t>
      </w:r>
      <w:proofErr w:type="spellStart"/>
      <w:r>
        <w:t>vnd</w:t>
      </w:r>
      <w:proofErr w:type="spellEnd"/>
      <w:r>
        <w:t xml:space="preserve"> nie genugsam in des heiligen Geistes </w:t>
      </w:r>
      <w:proofErr w:type="spellStart"/>
      <w:r>
        <w:t>krafft</w:t>
      </w:r>
      <w:proofErr w:type="spellEnd"/>
      <w:r>
        <w:t xml:space="preserve"> gerüstet findet oder </w:t>
      </w:r>
      <w:proofErr w:type="spellStart"/>
      <w:r>
        <w:t>duncken</w:t>
      </w:r>
      <w:proofErr w:type="spellEnd"/>
      <w:r>
        <w:t xml:space="preserve"> lest/ da </w:t>
      </w:r>
      <w:proofErr w:type="spellStart"/>
      <w:r>
        <w:t>gedenckt</w:t>
      </w:r>
      <w:proofErr w:type="spellEnd"/>
      <w:r>
        <w:t xml:space="preserve"> er der zusage Christi/ das alles/ so wir in seinem Namen den </w:t>
      </w:r>
      <w:proofErr w:type="spellStart"/>
      <w:r>
        <w:t>Himlischen</w:t>
      </w:r>
      <w:proofErr w:type="spellEnd"/>
      <w:r>
        <w:t xml:space="preserve"> Vatter bitten werden/ </w:t>
      </w:r>
      <w:proofErr w:type="spellStart"/>
      <w:r>
        <w:t>vns</w:t>
      </w:r>
      <w:proofErr w:type="spellEnd"/>
      <w:r>
        <w:t xml:space="preserve"> </w:t>
      </w:r>
      <w:proofErr w:type="spellStart"/>
      <w:r>
        <w:t>sol</w:t>
      </w:r>
      <w:proofErr w:type="spellEnd"/>
      <w:r>
        <w:t xml:space="preserve"> gegeben werden. Item das Gott den heiligen Geist geben wolle seinen lieben Kindern/ die </w:t>
      </w:r>
      <w:proofErr w:type="spellStart"/>
      <w:r>
        <w:t>darumb</w:t>
      </w:r>
      <w:proofErr w:type="spellEnd"/>
      <w:r>
        <w:t xml:space="preserve"> bitten/ </w:t>
      </w:r>
      <w:proofErr w:type="spellStart"/>
      <w:r>
        <w:t>bedenckt</w:t>
      </w:r>
      <w:proofErr w:type="spellEnd"/>
      <w:r>
        <w:t xml:space="preserve"> darneben sein ernstlich Gebot/ das er </w:t>
      </w:r>
      <w:proofErr w:type="spellStart"/>
      <w:r>
        <w:t>vns</w:t>
      </w:r>
      <w:proofErr w:type="spellEnd"/>
      <w:r>
        <w:t xml:space="preserve"> allermeist in solcher </w:t>
      </w:r>
      <w:proofErr w:type="spellStart"/>
      <w:r>
        <w:t>notturfft</w:t>
      </w:r>
      <w:proofErr w:type="spellEnd"/>
      <w:r>
        <w:t xml:space="preserve"> den Vater zu bitten </w:t>
      </w:r>
      <w:proofErr w:type="spellStart"/>
      <w:r>
        <w:t>befolen</w:t>
      </w:r>
      <w:proofErr w:type="spellEnd"/>
      <w:r>
        <w:t xml:space="preserve"> hat. </w:t>
      </w:r>
      <w:proofErr w:type="spellStart"/>
      <w:r>
        <w:t>Auff</w:t>
      </w:r>
      <w:proofErr w:type="spellEnd"/>
      <w:r>
        <w:t xml:space="preserve"> die </w:t>
      </w:r>
      <w:proofErr w:type="spellStart"/>
      <w:r>
        <w:t>verheissung</w:t>
      </w:r>
      <w:proofErr w:type="spellEnd"/>
      <w:r>
        <w:t xml:space="preserve"> </w:t>
      </w:r>
      <w:proofErr w:type="spellStart"/>
      <w:r>
        <w:t>vnd</w:t>
      </w:r>
      <w:proofErr w:type="spellEnd"/>
      <w:r>
        <w:t xml:space="preserve"> nachdem </w:t>
      </w:r>
      <w:proofErr w:type="spellStart"/>
      <w:r>
        <w:t>befelch</w:t>
      </w:r>
      <w:proofErr w:type="spellEnd"/>
      <w:r>
        <w:t xml:space="preserve"> </w:t>
      </w:r>
      <w:proofErr w:type="spellStart"/>
      <w:r>
        <w:t>klopfft</w:t>
      </w:r>
      <w:proofErr w:type="spellEnd"/>
      <w:r>
        <w:t xml:space="preserve"> er fleissig für dem Thron der </w:t>
      </w:r>
      <w:proofErr w:type="spellStart"/>
      <w:r>
        <w:t>gnaden</w:t>
      </w:r>
      <w:proofErr w:type="spellEnd"/>
      <w:r>
        <w:t xml:space="preserve">/ </w:t>
      </w:r>
      <w:proofErr w:type="spellStart"/>
      <w:r>
        <w:t>seufftzet</w:t>
      </w:r>
      <w:proofErr w:type="spellEnd"/>
      <w:r>
        <w:t xml:space="preserve">/ bittet </w:t>
      </w:r>
      <w:proofErr w:type="spellStart"/>
      <w:r>
        <w:t>vnnd</w:t>
      </w:r>
      <w:proofErr w:type="spellEnd"/>
      <w:r>
        <w:t xml:space="preserve"> flehet immer zu Gottes </w:t>
      </w:r>
      <w:proofErr w:type="spellStart"/>
      <w:r>
        <w:t>Barmhertzigkeit</w:t>
      </w:r>
      <w:proofErr w:type="spellEnd"/>
      <w:r>
        <w:t xml:space="preserve">/ das </w:t>
      </w:r>
      <w:proofErr w:type="spellStart"/>
      <w:r>
        <w:t>jhm</w:t>
      </w:r>
      <w:proofErr w:type="spellEnd"/>
      <w:r>
        <w:t xml:space="preserve"> die </w:t>
      </w:r>
      <w:proofErr w:type="spellStart"/>
      <w:r>
        <w:t>gabe</w:t>
      </w:r>
      <w:proofErr w:type="spellEnd"/>
      <w:r>
        <w:t xml:space="preserve"> des heiligen Geistes/ gereichet/ erhalten/ </w:t>
      </w:r>
      <w:proofErr w:type="spellStart"/>
      <w:r>
        <w:t>vnd</w:t>
      </w:r>
      <w:proofErr w:type="spellEnd"/>
      <w:r>
        <w:t xml:space="preserve"> </w:t>
      </w:r>
      <w:proofErr w:type="spellStart"/>
      <w:r>
        <w:t>gemehret</w:t>
      </w:r>
      <w:proofErr w:type="spellEnd"/>
      <w:r>
        <w:t xml:space="preserve"> werde. In diesem seinem Gebet wird er nicht zuschanden/ thut keine </w:t>
      </w:r>
      <w:proofErr w:type="spellStart"/>
      <w:r>
        <w:t>feilbit</w:t>
      </w:r>
      <w:proofErr w:type="spellEnd"/>
      <w:r>
        <w:t xml:space="preserve">/ sondern erlanget die </w:t>
      </w:r>
      <w:proofErr w:type="spellStart"/>
      <w:r>
        <w:t>gabe</w:t>
      </w:r>
      <w:proofErr w:type="spellEnd"/>
      <w:r>
        <w:t xml:space="preserve"> des heiligen Geistes/ dadurch er vollendet/ was er durch treiben desselbigen Geistes/ nach seinem Wort </w:t>
      </w:r>
      <w:proofErr w:type="spellStart"/>
      <w:r>
        <w:t>vnd</w:t>
      </w:r>
      <w:proofErr w:type="spellEnd"/>
      <w:r>
        <w:t xml:space="preserve"> </w:t>
      </w:r>
      <w:proofErr w:type="spellStart"/>
      <w:r>
        <w:t>befehl</w:t>
      </w:r>
      <w:proofErr w:type="spellEnd"/>
      <w:r>
        <w:t xml:space="preserve"> angefangen hat. </w:t>
      </w:r>
    </w:p>
    <w:p w14:paraId="0DFA7107" w14:textId="77777777" w:rsidR="00977C1F" w:rsidRDefault="00977C1F" w:rsidP="00977C1F">
      <w:pPr>
        <w:pStyle w:val="StandardWeb"/>
      </w:pPr>
      <w:proofErr w:type="spellStart"/>
      <w:r>
        <w:t>Auß</w:t>
      </w:r>
      <w:proofErr w:type="spellEnd"/>
      <w:r>
        <w:t xml:space="preserve"> solchem </w:t>
      </w:r>
      <w:proofErr w:type="spellStart"/>
      <w:r>
        <w:t>vertrawen</w:t>
      </w:r>
      <w:proofErr w:type="spellEnd"/>
      <w:r>
        <w:t xml:space="preserve">/ das der </w:t>
      </w:r>
      <w:proofErr w:type="spellStart"/>
      <w:r>
        <w:t>glaubige</w:t>
      </w:r>
      <w:proofErr w:type="spellEnd"/>
      <w:r>
        <w:t xml:space="preserve"> im </w:t>
      </w:r>
      <w:proofErr w:type="spellStart"/>
      <w:r>
        <w:t>namen</w:t>
      </w:r>
      <w:proofErr w:type="spellEnd"/>
      <w:r>
        <w:t xml:space="preserve"> Christi zu der Krafft des heiligen Geistes hat/ wird er sehr fleissig allerley Christliche Tugend zu erzeigen/ </w:t>
      </w:r>
      <w:proofErr w:type="spellStart"/>
      <w:r>
        <w:t>vnd</w:t>
      </w:r>
      <w:proofErr w:type="spellEnd"/>
      <w:r>
        <w:t xml:space="preserve"> also </w:t>
      </w:r>
      <w:proofErr w:type="spellStart"/>
      <w:r>
        <w:t>seind</w:t>
      </w:r>
      <w:proofErr w:type="spellEnd"/>
      <w:r>
        <w:t xml:space="preserve"> aller Heiligen </w:t>
      </w:r>
      <w:proofErr w:type="spellStart"/>
      <w:r>
        <w:t>wercke</w:t>
      </w:r>
      <w:proofErr w:type="spellEnd"/>
      <w:r>
        <w:t xml:space="preserve"> </w:t>
      </w:r>
      <w:proofErr w:type="spellStart"/>
      <w:r>
        <w:t>volnbracht</w:t>
      </w:r>
      <w:proofErr w:type="spellEnd"/>
      <w:r>
        <w:t xml:space="preserve"> worden/ was hat Joseph beweget/ das er lieber in </w:t>
      </w:r>
      <w:proofErr w:type="spellStart"/>
      <w:r>
        <w:t>Kercker</w:t>
      </w:r>
      <w:proofErr w:type="spellEnd"/>
      <w:r>
        <w:t xml:space="preserve"> und in </w:t>
      </w:r>
      <w:proofErr w:type="spellStart"/>
      <w:r>
        <w:t>gefehrligkeit</w:t>
      </w:r>
      <w:proofErr w:type="spellEnd"/>
      <w:r>
        <w:t xml:space="preserve"> seines Lebens </w:t>
      </w:r>
      <w:proofErr w:type="spellStart"/>
      <w:r>
        <w:t>vnnd</w:t>
      </w:r>
      <w:proofErr w:type="spellEnd"/>
      <w:r>
        <w:t xml:space="preserve"> guten </w:t>
      </w:r>
      <w:proofErr w:type="spellStart"/>
      <w:r>
        <w:t>gerüchts</w:t>
      </w:r>
      <w:proofErr w:type="spellEnd"/>
      <w:r>
        <w:t xml:space="preserve"> </w:t>
      </w:r>
      <w:proofErr w:type="spellStart"/>
      <w:r>
        <w:t>gieng</w:t>
      </w:r>
      <w:proofErr w:type="spellEnd"/>
      <w:r>
        <w:t xml:space="preserve">/ denn das er </w:t>
      </w:r>
      <w:proofErr w:type="spellStart"/>
      <w:r>
        <w:t>vnzucht</w:t>
      </w:r>
      <w:proofErr w:type="spellEnd"/>
      <w:r>
        <w:t xml:space="preserve"> </w:t>
      </w:r>
      <w:proofErr w:type="spellStart"/>
      <w:r>
        <w:t>vnd</w:t>
      </w:r>
      <w:proofErr w:type="spellEnd"/>
      <w:r>
        <w:t xml:space="preserve"> Ehebruch begehen </w:t>
      </w:r>
      <w:proofErr w:type="spellStart"/>
      <w:r>
        <w:t>wolte</w:t>
      </w:r>
      <w:proofErr w:type="spellEnd"/>
      <w:r>
        <w:t xml:space="preserve">/ ob </w:t>
      </w:r>
      <w:proofErr w:type="spellStart"/>
      <w:r>
        <w:t>jm</w:t>
      </w:r>
      <w:proofErr w:type="spellEnd"/>
      <w:r>
        <w:t xml:space="preserve"> schon/ so er das </w:t>
      </w:r>
      <w:proofErr w:type="spellStart"/>
      <w:r>
        <w:t>thete</w:t>
      </w:r>
      <w:proofErr w:type="spellEnd"/>
      <w:r>
        <w:t xml:space="preserve">/ gute tage/ </w:t>
      </w:r>
      <w:proofErr w:type="spellStart"/>
      <w:r>
        <w:t>Reichthumb</w:t>
      </w:r>
      <w:proofErr w:type="spellEnd"/>
      <w:r>
        <w:t xml:space="preserve"> </w:t>
      </w:r>
      <w:proofErr w:type="spellStart"/>
      <w:r>
        <w:t>vnd</w:t>
      </w:r>
      <w:proofErr w:type="spellEnd"/>
      <w:r>
        <w:t xml:space="preserve"> </w:t>
      </w:r>
      <w:proofErr w:type="spellStart"/>
      <w:r>
        <w:t>Herrligkeit</w:t>
      </w:r>
      <w:proofErr w:type="spellEnd"/>
      <w:r>
        <w:t xml:space="preserve"> von seines Herrn Weib zugesagt ward? Zwar es hat ihn nichts anders bewegt </w:t>
      </w:r>
      <w:proofErr w:type="spellStart"/>
      <w:r>
        <w:t>vnd</w:t>
      </w:r>
      <w:proofErr w:type="spellEnd"/>
      <w:r>
        <w:t xml:space="preserve"> so bestendig/ die </w:t>
      </w:r>
      <w:proofErr w:type="spellStart"/>
      <w:r>
        <w:t>Keuscheit</w:t>
      </w:r>
      <w:proofErr w:type="spellEnd"/>
      <w:r>
        <w:t xml:space="preserve"> </w:t>
      </w:r>
      <w:proofErr w:type="spellStart"/>
      <w:r>
        <w:t>zubewaren</w:t>
      </w:r>
      <w:proofErr w:type="spellEnd"/>
      <w:r>
        <w:t xml:space="preserve">/ gemacht/ dann das </w:t>
      </w:r>
      <w:proofErr w:type="spellStart"/>
      <w:r>
        <w:t>vertrawen</w:t>
      </w:r>
      <w:proofErr w:type="spellEnd"/>
      <w:r>
        <w:t xml:space="preserve">/ welches er zu Gott hatte/ nemlich das er </w:t>
      </w:r>
      <w:proofErr w:type="spellStart"/>
      <w:r>
        <w:t>jhn</w:t>
      </w:r>
      <w:proofErr w:type="spellEnd"/>
      <w:r>
        <w:t xml:space="preserve"> gewißlich behüten </w:t>
      </w:r>
      <w:proofErr w:type="spellStart"/>
      <w:r>
        <w:t>vnd</w:t>
      </w:r>
      <w:proofErr w:type="spellEnd"/>
      <w:r>
        <w:t xml:space="preserve"> sein Ehr erretten würde/ so er bestendig in dem gehorsam nach seinem Wort bliebe. Was hat Daniel bewegt/ so getrost </w:t>
      </w:r>
      <w:proofErr w:type="spellStart"/>
      <w:r>
        <w:t>vnnd</w:t>
      </w:r>
      <w:proofErr w:type="spellEnd"/>
      <w:r>
        <w:t xml:space="preserve"> </w:t>
      </w:r>
      <w:proofErr w:type="spellStart"/>
      <w:r>
        <w:t>Manhafftig</w:t>
      </w:r>
      <w:proofErr w:type="spellEnd"/>
      <w:r>
        <w:t xml:space="preserve"> gemacht/ das er liebe in die Gruben </w:t>
      </w:r>
      <w:proofErr w:type="spellStart"/>
      <w:r>
        <w:t>vnter</w:t>
      </w:r>
      <w:proofErr w:type="spellEnd"/>
      <w:r>
        <w:t xml:space="preserve"> die </w:t>
      </w:r>
      <w:proofErr w:type="spellStart"/>
      <w:r>
        <w:t>reissenden</w:t>
      </w:r>
      <w:proofErr w:type="spellEnd"/>
      <w:r>
        <w:t xml:space="preserve"> Löwen sich hat </w:t>
      </w:r>
      <w:proofErr w:type="spellStart"/>
      <w:r>
        <w:t>werffen</w:t>
      </w:r>
      <w:proofErr w:type="spellEnd"/>
      <w:r>
        <w:t xml:space="preserve"> lassen/ dann das er/ nach des Königs gebot/ die </w:t>
      </w:r>
      <w:proofErr w:type="spellStart"/>
      <w:r>
        <w:t>Abgötterey</w:t>
      </w:r>
      <w:proofErr w:type="spellEnd"/>
      <w:r>
        <w:t xml:space="preserve"> geehret </w:t>
      </w:r>
      <w:proofErr w:type="spellStart"/>
      <w:r>
        <w:t>hette</w:t>
      </w:r>
      <w:proofErr w:type="spellEnd"/>
      <w:r>
        <w:t xml:space="preserve">? Ja was hat seine drey Gesellen so getrost gemacht/ das sie sich lieber in den brennenden Ofen haben </w:t>
      </w:r>
      <w:proofErr w:type="spellStart"/>
      <w:r>
        <w:t>werffen</w:t>
      </w:r>
      <w:proofErr w:type="spellEnd"/>
      <w:r>
        <w:t xml:space="preserve"> lassen/ dann das sie/ nach des Königes </w:t>
      </w:r>
      <w:proofErr w:type="spellStart"/>
      <w:r>
        <w:t>befehl</w:t>
      </w:r>
      <w:proofErr w:type="spellEnd"/>
      <w:r>
        <w:t xml:space="preserve">/ </w:t>
      </w:r>
      <w:proofErr w:type="spellStart"/>
      <w:r>
        <w:t>dz</w:t>
      </w:r>
      <w:proofErr w:type="spellEnd"/>
      <w:r>
        <w:t xml:space="preserve"> </w:t>
      </w:r>
      <w:proofErr w:type="spellStart"/>
      <w:r>
        <w:t>auffgericht</w:t>
      </w:r>
      <w:proofErr w:type="spellEnd"/>
      <w:r>
        <w:t xml:space="preserve"> Bild angebetet </w:t>
      </w:r>
      <w:proofErr w:type="spellStart"/>
      <w:r>
        <w:t>hetten</w:t>
      </w:r>
      <w:proofErr w:type="spellEnd"/>
      <w:r>
        <w:t xml:space="preserve">? Warlich es hat sie nichts anders bewegt </w:t>
      </w:r>
      <w:proofErr w:type="spellStart"/>
      <w:r>
        <w:t>vnnd</w:t>
      </w:r>
      <w:proofErr w:type="spellEnd"/>
      <w:r>
        <w:t xml:space="preserve"> so </w:t>
      </w:r>
      <w:proofErr w:type="spellStart"/>
      <w:r>
        <w:t>starck</w:t>
      </w:r>
      <w:proofErr w:type="spellEnd"/>
      <w:r>
        <w:t xml:space="preserve"> gemacht/ dann der glaube/ dadurch sie </w:t>
      </w:r>
      <w:proofErr w:type="spellStart"/>
      <w:r>
        <w:t>vertrawet</w:t>
      </w:r>
      <w:proofErr w:type="spellEnd"/>
      <w:r>
        <w:t xml:space="preserve"> haben/ Gott würde </w:t>
      </w:r>
      <w:proofErr w:type="spellStart"/>
      <w:r>
        <w:t>jhnen</w:t>
      </w:r>
      <w:proofErr w:type="spellEnd"/>
      <w:r>
        <w:t xml:space="preserve"> </w:t>
      </w:r>
      <w:proofErr w:type="spellStart"/>
      <w:r>
        <w:t>vnb</w:t>
      </w:r>
      <w:proofErr w:type="spellEnd"/>
      <w:r>
        <w:t xml:space="preserve"> des </w:t>
      </w:r>
      <w:proofErr w:type="spellStart"/>
      <w:r>
        <w:t>verheissenen</w:t>
      </w:r>
      <w:proofErr w:type="spellEnd"/>
      <w:r>
        <w:t xml:space="preserve"> </w:t>
      </w:r>
      <w:proofErr w:type="spellStart"/>
      <w:r>
        <w:t>Messiae</w:t>
      </w:r>
      <w:proofErr w:type="spellEnd"/>
      <w:r>
        <w:t xml:space="preserve"> willen Kraft genug geben/ solche </w:t>
      </w:r>
      <w:proofErr w:type="spellStart"/>
      <w:r>
        <w:t>bestendigkeit</w:t>
      </w:r>
      <w:proofErr w:type="spellEnd"/>
      <w:r>
        <w:t xml:space="preserve"> zu </w:t>
      </w:r>
      <w:proofErr w:type="spellStart"/>
      <w:r>
        <w:t>volnbringen</w:t>
      </w:r>
      <w:proofErr w:type="spellEnd"/>
      <w:r>
        <w:t xml:space="preserve">/ </w:t>
      </w:r>
      <w:proofErr w:type="spellStart"/>
      <w:r>
        <w:t>vnnd</w:t>
      </w:r>
      <w:proofErr w:type="spellEnd"/>
      <w:r>
        <w:t xml:space="preserve"> würde </w:t>
      </w:r>
      <w:proofErr w:type="spellStart"/>
      <w:r>
        <w:t>jhnen</w:t>
      </w:r>
      <w:proofErr w:type="spellEnd"/>
      <w:r>
        <w:t xml:space="preserve"> auch </w:t>
      </w:r>
      <w:proofErr w:type="spellStart"/>
      <w:r>
        <w:t>helffen</w:t>
      </w:r>
      <w:proofErr w:type="spellEnd"/>
      <w:r>
        <w:t xml:space="preserve">/ das solche Widerwertigkeit </w:t>
      </w:r>
      <w:proofErr w:type="spellStart"/>
      <w:r>
        <w:t>vnd</w:t>
      </w:r>
      <w:proofErr w:type="spellEnd"/>
      <w:r>
        <w:t xml:space="preserve"> Creutz zu Ehren des Göttlichen namens </w:t>
      </w:r>
      <w:proofErr w:type="spellStart"/>
      <w:r>
        <w:t>vnd</w:t>
      </w:r>
      <w:proofErr w:type="spellEnd"/>
      <w:r>
        <w:t xml:space="preserve"> zu </w:t>
      </w:r>
      <w:proofErr w:type="spellStart"/>
      <w:r>
        <w:t>jrem</w:t>
      </w:r>
      <w:proofErr w:type="spellEnd"/>
      <w:r>
        <w:t xml:space="preserve"> </w:t>
      </w:r>
      <w:proofErr w:type="spellStart"/>
      <w:r>
        <w:t>vnd</w:t>
      </w:r>
      <w:proofErr w:type="spellEnd"/>
      <w:r>
        <w:t xml:space="preserve"> der </w:t>
      </w:r>
      <w:proofErr w:type="spellStart"/>
      <w:r>
        <w:t>gantzen</w:t>
      </w:r>
      <w:proofErr w:type="spellEnd"/>
      <w:r>
        <w:t xml:space="preserve"> Christlichen Kirchen besten </w:t>
      </w:r>
      <w:proofErr w:type="spellStart"/>
      <w:r>
        <w:t>vnd</w:t>
      </w:r>
      <w:proofErr w:type="spellEnd"/>
      <w:r>
        <w:t xml:space="preserve"> </w:t>
      </w:r>
      <w:proofErr w:type="spellStart"/>
      <w:r>
        <w:t>erbawung</w:t>
      </w:r>
      <w:proofErr w:type="spellEnd"/>
      <w:r>
        <w:t xml:space="preserve"> gereichen würde? Was hat </w:t>
      </w:r>
      <w:proofErr w:type="spellStart"/>
      <w:r>
        <w:t>Dauid</w:t>
      </w:r>
      <w:proofErr w:type="spellEnd"/>
      <w:r>
        <w:t xml:space="preserve"> bewegt das er seinen </w:t>
      </w:r>
      <w:proofErr w:type="spellStart"/>
      <w:r>
        <w:t>verfolger</w:t>
      </w:r>
      <w:proofErr w:type="spellEnd"/>
      <w:r>
        <w:t xml:space="preserve"> den Saul nicht Tödten </w:t>
      </w:r>
      <w:proofErr w:type="spellStart"/>
      <w:r>
        <w:t>wolte</w:t>
      </w:r>
      <w:proofErr w:type="spellEnd"/>
      <w:r>
        <w:t xml:space="preserve">/ da er </w:t>
      </w:r>
      <w:proofErr w:type="spellStart"/>
      <w:r>
        <w:t>jhn</w:t>
      </w:r>
      <w:proofErr w:type="spellEnd"/>
      <w:r>
        <w:t xml:space="preserve"> </w:t>
      </w:r>
      <w:proofErr w:type="spellStart"/>
      <w:r>
        <w:t>inn</w:t>
      </w:r>
      <w:proofErr w:type="spellEnd"/>
      <w:r>
        <w:t xml:space="preserve"> seine Hand </w:t>
      </w:r>
      <w:proofErr w:type="spellStart"/>
      <w:r>
        <w:t>vnd</w:t>
      </w:r>
      <w:proofErr w:type="spellEnd"/>
      <w:r>
        <w:t xml:space="preserve"> </w:t>
      </w:r>
      <w:proofErr w:type="spellStart"/>
      <w:r>
        <w:t>gewalt</w:t>
      </w:r>
      <w:proofErr w:type="spellEnd"/>
      <w:r>
        <w:t xml:space="preserve"> </w:t>
      </w:r>
      <w:proofErr w:type="spellStart"/>
      <w:r>
        <w:t>wunderbarlich</w:t>
      </w:r>
      <w:proofErr w:type="spellEnd"/>
      <w:r>
        <w:t xml:space="preserve"> bekam. Zwar sein glaube ist die einige </w:t>
      </w:r>
      <w:proofErr w:type="spellStart"/>
      <w:r>
        <w:t>vrsach</w:t>
      </w:r>
      <w:proofErr w:type="spellEnd"/>
      <w:r>
        <w:t xml:space="preserve">/ das er Gottes gebot gehorchet </w:t>
      </w:r>
      <w:proofErr w:type="spellStart"/>
      <w:r>
        <w:t>vnd</w:t>
      </w:r>
      <w:proofErr w:type="spellEnd"/>
      <w:r>
        <w:t xml:space="preserve"> </w:t>
      </w:r>
      <w:proofErr w:type="spellStart"/>
      <w:r>
        <w:t>vertrawet</w:t>
      </w:r>
      <w:proofErr w:type="spellEnd"/>
      <w:r>
        <w:t xml:space="preserve">/ Gott werde </w:t>
      </w:r>
      <w:proofErr w:type="spellStart"/>
      <w:r>
        <w:t>jhn</w:t>
      </w:r>
      <w:proofErr w:type="spellEnd"/>
      <w:r>
        <w:t xml:space="preserve"> doch </w:t>
      </w:r>
      <w:proofErr w:type="spellStart"/>
      <w:r>
        <w:t>wol</w:t>
      </w:r>
      <w:proofErr w:type="spellEnd"/>
      <w:r>
        <w:t xml:space="preserve"> erlösen </w:t>
      </w:r>
      <w:proofErr w:type="spellStart"/>
      <w:r>
        <w:t>vnd</w:t>
      </w:r>
      <w:proofErr w:type="spellEnd"/>
      <w:r>
        <w:t xml:space="preserve"> zu Ehren bringen/ laut seiner zusage. </w:t>
      </w:r>
    </w:p>
    <w:p w14:paraId="5BCEE525" w14:textId="77777777" w:rsidR="00977C1F" w:rsidRDefault="00977C1F" w:rsidP="00977C1F">
      <w:pPr>
        <w:pStyle w:val="StandardWeb"/>
      </w:pPr>
      <w:r>
        <w:t xml:space="preserve">Woher hatte Abraham die </w:t>
      </w:r>
      <w:proofErr w:type="spellStart"/>
      <w:r>
        <w:t>krafft</w:t>
      </w:r>
      <w:proofErr w:type="spellEnd"/>
      <w:r>
        <w:t xml:space="preserve"> bekommen/ das er </w:t>
      </w:r>
      <w:proofErr w:type="spellStart"/>
      <w:r>
        <w:t>auff</w:t>
      </w:r>
      <w:proofErr w:type="spellEnd"/>
      <w:r>
        <w:t xml:space="preserve"> Gottes </w:t>
      </w:r>
      <w:proofErr w:type="spellStart"/>
      <w:r>
        <w:t>befehl</w:t>
      </w:r>
      <w:proofErr w:type="spellEnd"/>
      <w:r>
        <w:t xml:space="preserve"> auch seinen einigen Son den er in seinem alter/ </w:t>
      </w:r>
      <w:proofErr w:type="spellStart"/>
      <w:r>
        <w:t>vnd</w:t>
      </w:r>
      <w:proofErr w:type="spellEnd"/>
      <w:r>
        <w:t xml:space="preserve"> dazu/ von Gott bekommen hatte/ das sein Geschlechte durch denselbigen </w:t>
      </w:r>
      <w:proofErr w:type="spellStart"/>
      <w:r>
        <w:t>gemehret</w:t>
      </w:r>
      <w:proofErr w:type="spellEnd"/>
      <w:r>
        <w:t xml:space="preserve"> </w:t>
      </w:r>
      <w:proofErr w:type="spellStart"/>
      <w:r>
        <w:t>vnd</w:t>
      </w:r>
      <w:proofErr w:type="spellEnd"/>
      <w:r>
        <w:t xml:space="preserve"> der gesegnete Same von </w:t>
      </w:r>
      <w:proofErr w:type="spellStart"/>
      <w:r>
        <w:t>jhm</w:t>
      </w:r>
      <w:proofErr w:type="spellEnd"/>
      <w:r>
        <w:t xml:space="preserve"> geboren würde/ zum </w:t>
      </w:r>
      <w:proofErr w:type="spellStart"/>
      <w:r>
        <w:t>Brandopffer</w:t>
      </w:r>
      <w:proofErr w:type="spellEnd"/>
      <w:r>
        <w:t xml:space="preserve"> bereit war zu </w:t>
      </w:r>
      <w:proofErr w:type="spellStart"/>
      <w:r>
        <w:t>Opffern</w:t>
      </w:r>
      <w:proofErr w:type="spellEnd"/>
      <w:r>
        <w:t xml:space="preserve">? Zar er hat solchen Muth </w:t>
      </w:r>
      <w:proofErr w:type="spellStart"/>
      <w:r>
        <w:t>vnnd</w:t>
      </w:r>
      <w:proofErr w:type="spellEnd"/>
      <w:r>
        <w:t xml:space="preserve"> Krafft allein </w:t>
      </w:r>
      <w:proofErr w:type="spellStart"/>
      <w:r>
        <w:t>auß</w:t>
      </w:r>
      <w:proofErr w:type="spellEnd"/>
      <w:r>
        <w:t xml:space="preserve"> dem glauben/ den er </w:t>
      </w:r>
      <w:proofErr w:type="spellStart"/>
      <w:r>
        <w:t>auff</w:t>
      </w:r>
      <w:proofErr w:type="spellEnd"/>
      <w:r>
        <w:t xml:space="preserve"> Gottes zusage gehabt/ empfangen/ da er nicht </w:t>
      </w:r>
      <w:proofErr w:type="spellStart"/>
      <w:r>
        <w:t>zweiffelt</w:t>
      </w:r>
      <w:proofErr w:type="spellEnd"/>
      <w:r>
        <w:t xml:space="preserve">/ Gott wölle </w:t>
      </w:r>
      <w:proofErr w:type="spellStart"/>
      <w:r>
        <w:t>vnd</w:t>
      </w:r>
      <w:proofErr w:type="spellEnd"/>
      <w:r>
        <w:t xml:space="preserve"> könne sein zusage </w:t>
      </w:r>
      <w:proofErr w:type="spellStart"/>
      <w:r>
        <w:t>gleichwol</w:t>
      </w:r>
      <w:proofErr w:type="spellEnd"/>
      <w:r>
        <w:t xml:space="preserve"> nach seiner </w:t>
      </w:r>
      <w:proofErr w:type="spellStart"/>
      <w:r>
        <w:t>Allmechtigen</w:t>
      </w:r>
      <w:proofErr w:type="spellEnd"/>
      <w:r>
        <w:t xml:space="preserve"> </w:t>
      </w:r>
      <w:proofErr w:type="spellStart"/>
      <w:r>
        <w:t>krafft</w:t>
      </w:r>
      <w:proofErr w:type="spellEnd"/>
      <w:r>
        <w:t xml:space="preserve"> </w:t>
      </w:r>
      <w:proofErr w:type="spellStart"/>
      <w:r>
        <w:t>vnd</w:t>
      </w:r>
      <w:proofErr w:type="spellEnd"/>
      <w:r>
        <w:t xml:space="preserve"> </w:t>
      </w:r>
      <w:proofErr w:type="spellStart"/>
      <w:r>
        <w:t>vnerforschlichen</w:t>
      </w:r>
      <w:proofErr w:type="spellEnd"/>
      <w:r>
        <w:t xml:space="preserve"> </w:t>
      </w:r>
      <w:proofErr w:type="spellStart"/>
      <w:r>
        <w:t>weißheit</w:t>
      </w:r>
      <w:proofErr w:type="spellEnd"/>
      <w:r>
        <w:t xml:space="preserve"> erfüllen/ hat Jacob bewegt/ </w:t>
      </w:r>
      <w:proofErr w:type="spellStart"/>
      <w:r>
        <w:t>dz</w:t>
      </w:r>
      <w:proofErr w:type="spellEnd"/>
      <w:r>
        <w:t xml:space="preserve"> er seinem Schwieger Herrn Laban so </w:t>
      </w:r>
      <w:proofErr w:type="spellStart"/>
      <w:r>
        <w:t>getrewlich</w:t>
      </w:r>
      <w:proofErr w:type="spellEnd"/>
      <w:r>
        <w:t xml:space="preserve"> dienet? Was anders/ dann allein die gewisse </w:t>
      </w:r>
      <w:proofErr w:type="spellStart"/>
      <w:r>
        <w:t>zuuersicht</w:t>
      </w:r>
      <w:proofErr w:type="spellEnd"/>
      <w:r>
        <w:t xml:space="preserve"> </w:t>
      </w:r>
      <w:proofErr w:type="spellStart"/>
      <w:r>
        <w:t>auff</w:t>
      </w:r>
      <w:proofErr w:type="spellEnd"/>
      <w:r>
        <w:t xml:space="preserve"> Gottes </w:t>
      </w:r>
      <w:proofErr w:type="spellStart"/>
      <w:r>
        <w:t>Vätterliche</w:t>
      </w:r>
      <w:proofErr w:type="spellEnd"/>
      <w:r>
        <w:t xml:space="preserve"> </w:t>
      </w:r>
      <w:proofErr w:type="spellStart"/>
      <w:r>
        <w:t>güte</w:t>
      </w:r>
      <w:proofErr w:type="spellEnd"/>
      <w:r>
        <w:t xml:space="preserve">/ die er </w:t>
      </w:r>
      <w:proofErr w:type="spellStart"/>
      <w:r>
        <w:t>jm</w:t>
      </w:r>
      <w:proofErr w:type="spellEnd"/>
      <w:r>
        <w:t xml:space="preserve"> in seinem </w:t>
      </w:r>
      <w:proofErr w:type="spellStart"/>
      <w:r>
        <w:t>wort</w:t>
      </w:r>
      <w:proofErr w:type="spellEnd"/>
      <w:r>
        <w:t xml:space="preserve"> verheissen hatte/ drum es gar nicht von </w:t>
      </w:r>
      <w:proofErr w:type="spellStart"/>
      <w:r>
        <w:t>nöten</w:t>
      </w:r>
      <w:proofErr w:type="spellEnd"/>
      <w:r>
        <w:t xml:space="preserve"> sey/ das er Gott </w:t>
      </w:r>
      <w:proofErr w:type="spellStart"/>
      <w:r>
        <w:t>vnd</w:t>
      </w:r>
      <w:proofErr w:type="spellEnd"/>
      <w:r>
        <w:t xml:space="preserve"> sein Wort </w:t>
      </w:r>
      <w:proofErr w:type="spellStart"/>
      <w:r>
        <w:t>lestere</w:t>
      </w:r>
      <w:proofErr w:type="spellEnd"/>
      <w:r>
        <w:t xml:space="preserve">/ </w:t>
      </w:r>
      <w:proofErr w:type="spellStart"/>
      <w:r>
        <w:t>stele</w:t>
      </w:r>
      <w:proofErr w:type="spellEnd"/>
      <w:r>
        <w:t xml:space="preserve">/ </w:t>
      </w:r>
      <w:proofErr w:type="spellStart"/>
      <w:r>
        <w:t>veruntrawe</w:t>
      </w:r>
      <w:proofErr w:type="spellEnd"/>
      <w:r>
        <w:t xml:space="preserve">/ </w:t>
      </w:r>
      <w:proofErr w:type="spellStart"/>
      <w:r>
        <w:t>teusche</w:t>
      </w:r>
      <w:proofErr w:type="spellEnd"/>
      <w:r>
        <w:t xml:space="preserve">/ </w:t>
      </w:r>
      <w:proofErr w:type="spellStart"/>
      <w:r>
        <w:t>betriege</w:t>
      </w:r>
      <w:proofErr w:type="spellEnd"/>
      <w:r>
        <w:t xml:space="preserve">/ </w:t>
      </w:r>
      <w:proofErr w:type="spellStart"/>
      <w:r>
        <w:t>verortheile</w:t>
      </w:r>
      <w:proofErr w:type="spellEnd"/>
      <w:r>
        <w:t xml:space="preserve">/ rc. Summa alle gute </w:t>
      </w:r>
      <w:proofErr w:type="spellStart"/>
      <w:r>
        <w:t>wercke</w:t>
      </w:r>
      <w:proofErr w:type="spellEnd"/>
      <w:r>
        <w:t xml:space="preserve"> der </w:t>
      </w:r>
      <w:proofErr w:type="spellStart"/>
      <w:r>
        <w:t>Heyligen</w:t>
      </w:r>
      <w:proofErr w:type="spellEnd"/>
      <w:r>
        <w:t xml:space="preserve"> müssen also von dem glauben erwecket/ regiert </w:t>
      </w:r>
      <w:proofErr w:type="spellStart"/>
      <w:r>
        <w:t>vnd</w:t>
      </w:r>
      <w:proofErr w:type="spellEnd"/>
      <w:r>
        <w:t xml:space="preserve"> befördert werden/ </w:t>
      </w:r>
      <w:proofErr w:type="spellStart"/>
      <w:r>
        <w:t>vnnd</w:t>
      </w:r>
      <w:proofErr w:type="spellEnd"/>
      <w:r>
        <w:t xml:space="preserve"> </w:t>
      </w:r>
      <w:proofErr w:type="spellStart"/>
      <w:r>
        <w:t>kan</w:t>
      </w:r>
      <w:proofErr w:type="spellEnd"/>
      <w:r>
        <w:t xml:space="preserve"> sonst kein gut </w:t>
      </w:r>
      <w:proofErr w:type="spellStart"/>
      <w:r>
        <w:t>werck</w:t>
      </w:r>
      <w:proofErr w:type="spellEnd"/>
      <w:r>
        <w:t xml:space="preserve"> geschehen. Wenn Ananias Gott </w:t>
      </w:r>
      <w:proofErr w:type="spellStart"/>
      <w:r>
        <w:t>getrawet</w:t>
      </w:r>
      <w:proofErr w:type="spellEnd"/>
      <w:r>
        <w:t xml:space="preserve"> </w:t>
      </w:r>
      <w:proofErr w:type="spellStart"/>
      <w:r>
        <w:t>hette</w:t>
      </w:r>
      <w:proofErr w:type="spellEnd"/>
      <w:r>
        <w:t xml:space="preserve">/ das er </w:t>
      </w:r>
      <w:proofErr w:type="spellStart"/>
      <w:r>
        <w:t>jn</w:t>
      </w:r>
      <w:proofErr w:type="spellEnd"/>
      <w:r>
        <w:t xml:space="preserve">/ da er auch mit </w:t>
      </w:r>
      <w:proofErr w:type="spellStart"/>
      <w:r>
        <w:t>verlust</w:t>
      </w:r>
      <w:proofErr w:type="spellEnd"/>
      <w:r>
        <w:t xml:space="preserve"> seiner Güter/ Ja </w:t>
      </w:r>
      <w:proofErr w:type="spellStart"/>
      <w:r>
        <w:t>seinnes</w:t>
      </w:r>
      <w:proofErr w:type="spellEnd"/>
      <w:r>
        <w:t xml:space="preserve"> Leibs und Lebens dem </w:t>
      </w:r>
      <w:proofErr w:type="spellStart"/>
      <w:r>
        <w:t>Euangelio</w:t>
      </w:r>
      <w:proofErr w:type="spellEnd"/>
      <w:r>
        <w:t xml:space="preserve"> Christi </w:t>
      </w:r>
      <w:proofErr w:type="spellStart"/>
      <w:r>
        <w:t>anhenngig</w:t>
      </w:r>
      <w:proofErr w:type="spellEnd"/>
      <w:r>
        <w:t xml:space="preserve"> bliebe/ </w:t>
      </w:r>
      <w:proofErr w:type="spellStart"/>
      <w:r>
        <w:t>gleichwol</w:t>
      </w:r>
      <w:proofErr w:type="spellEnd"/>
      <w:r>
        <w:t xml:space="preserve"> </w:t>
      </w:r>
      <w:proofErr w:type="spellStart"/>
      <w:r>
        <w:t>ernehren</w:t>
      </w:r>
      <w:proofErr w:type="spellEnd"/>
      <w:r>
        <w:t xml:space="preserve"> </w:t>
      </w:r>
      <w:proofErr w:type="spellStart"/>
      <w:r>
        <w:t>vnd</w:t>
      </w:r>
      <w:proofErr w:type="spellEnd"/>
      <w:r>
        <w:t xml:space="preserve"> erhalten würde/ so wer er nicht so ein </w:t>
      </w:r>
      <w:proofErr w:type="spellStart"/>
      <w:r>
        <w:t>schendlicher</w:t>
      </w:r>
      <w:proofErr w:type="spellEnd"/>
      <w:r>
        <w:t xml:space="preserve"> </w:t>
      </w:r>
      <w:proofErr w:type="spellStart"/>
      <w:r>
        <w:t>Lügener</w:t>
      </w:r>
      <w:proofErr w:type="spellEnd"/>
      <w:r>
        <w:t xml:space="preserve"> </w:t>
      </w:r>
      <w:proofErr w:type="spellStart"/>
      <w:r>
        <w:t>vnnd</w:t>
      </w:r>
      <w:proofErr w:type="spellEnd"/>
      <w:r>
        <w:t xml:space="preserve"> Heuchler für dem Angesicht </w:t>
      </w:r>
      <w:proofErr w:type="spellStart"/>
      <w:r>
        <w:t>Gottess</w:t>
      </w:r>
      <w:proofErr w:type="spellEnd"/>
      <w:r>
        <w:t xml:space="preserve"> erfunden/ wie in der Apostel </w:t>
      </w:r>
      <w:proofErr w:type="spellStart"/>
      <w:r>
        <w:t>Geschicht</w:t>
      </w:r>
      <w:proofErr w:type="spellEnd"/>
      <w:r>
        <w:t xml:space="preserve"> am 5. Cap. geschrieben stehet. Wenn mancher heut zu tage Gott </w:t>
      </w:r>
      <w:proofErr w:type="spellStart"/>
      <w:r>
        <w:t>vertrawete</w:t>
      </w:r>
      <w:proofErr w:type="spellEnd"/>
      <w:r>
        <w:t xml:space="preserve">/ das er ihn </w:t>
      </w:r>
      <w:proofErr w:type="spellStart"/>
      <w:r>
        <w:t>auff</w:t>
      </w:r>
      <w:proofErr w:type="spellEnd"/>
      <w:r>
        <w:t xml:space="preserve"> seinen Wegen </w:t>
      </w:r>
      <w:proofErr w:type="spellStart"/>
      <w:r>
        <w:t>wol</w:t>
      </w:r>
      <w:proofErr w:type="spellEnd"/>
      <w:r>
        <w:t xml:space="preserve"> erhalten </w:t>
      </w:r>
      <w:proofErr w:type="spellStart"/>
      <w:r>
        <w:t>vnd</w:t>
      </w:r>
      <w:proofErr w:type="spellEnd"/>
      <w:r>
        <w:t xml:space="preserve"> </w:t>
      </w:r>
      <w:proofErr w:type="spellStart"/>
      <w:r>
        <w:t>ernehren</w:t>
      </w:r>
      <w:proofErr w:type="spellEnd"/>
      <w:r>
        <w:t xml:space="preserve"> </w:t>
      </w:r>
      <w:proofErr w:type="spellStart"/>
      <w:r>
        <w:t>wolte</w:t>
      </w:r>
      <w:proofErr w:type="spellEnd"/>
      <w:r>
        <w:t xml:space="preserve">/ so würde er nicht so </w:t>
      </w:r>
      <w:proofErr w:type="spellStart"/>
      <w:r>
        <w:t>schendlich</w:t>
      </w:r>
      <w:proofErr w:type="spellEnd"/>
      <w:r>
        <w:t xml:space="preserve"> </w:t>
      </w:r>
      <w:proofErr w:type="spellStart"/>
      <w:r>
        <w:t>daruon</w:t>
      </w:r>
      <w:proofErr w:type="spellEnd"/>
      <w:r>
        <w:t xml:space="preserve"> </w:t>
      </w:r>
      <w:proofErr w:type="spellStart"/>
      <w:r>
        <w:t>auuff</w:t>
      </w:r>
      <w:proofErr w:type="spellEnd"/>
      <w:r>
        <w:t xml:space="preserve"> die </w:t>
      </w:r>
      <w:proofErr w:type="spellStart"/>
      <w:r>
        <w:t>wege</w:t>
      </w:r>
      <w:proofErr w:type="spellEnd"/>
      <w:r>
        <w:t xml:space="preserve"> des Antichrists abweichen/ </w:t>
      </w:r>
      <w:proofErr w:type="spellStart"/>
      <w:r>
        <w:t>vnd</w:t>
      </w:r>
      <w:proofErr w:type="spellEnd"/>
      <w:r>
        <w:t xml:space="preserve"> </w:t>
      </w:r>
      <w:proofErr w:type="spellStart"/>
      <w:r>
        <w:t>alda</w:t>
      </w:r>
      <w:proofErr w:type="spellEnd"/>
      <w:r>
        <w:t xml:space="preserve"> </w:t>
      </w:r>
      <w:proofErr w:type="spellStart"/>
      <w:r>
        <w:t>vmb</w:t>
      </w:r>
      <w:proofErr w:type="spellEnd"/>
      <w:r>
        <w:t xml:space="preserve"> des Bauchs/ zeitlicher Ehren </w:t>
      </w:r>
      <w:proofErr w:type="spellStart"/>
      <w:r>
        <w:t>vnd</w:t>
      </w:r>
      <w:proofErr w:type="spellEnd"/>
      <w:r>
        <w:t xml:space="preserve"> </w:t>
      </w:r>
      <w:proofErr w:type="spellStart"/>
      <w:r>
        <w:t>wollebens</w:t>
      </w:r>
      <w:proofErr w:type="spellEnd"/>
      <w:r>
        <w:t xml:space="preserve"> willen so </w:t>
      </w:r>
      <w:proofErr w:type="spellStart"/>
      <w:r>
        <w:t>lesterlich</w:t>
      </w:r>
      <w:proofErr w:type="spellEnd"/>
      <w:r>
        <w:t xml:space="preserve"> </w:t>
      </w:r>
      <w:proofErr w:type="spellStart"/>
      <w:r>
        <w:t>heuchlen</w:t>
      </w:r>
      <w:proofErr w:type="spellEnd"/>
      <w:r>
        <w:t xml:space="preserve">. Wenn ein Wucherer Gott </w:t>
      </w:r>
      <w:proofErr w:type="spellStart"/>
      <w:r>
        <w:t>vertrawete</w:t>
      </w:r>
      <w:proofErr w:type="spellEnd"/>
      <w:r>
        <w:t xml:space="preserve">/ das er </w:t>
      </w:r>
      <w:proofErr w:type="spellStart"/>
      <w:r>
        <w:t>jhn</w:t>
      </w:r>
      <w:proofErr w:type="spellEnd"/>
      <w:r>
        <w:t xml:space="preserve"> viel mehr leiblich </w:t>
      </w:r>
      <w:proofErr w:type="spellStart"/>
      <w:r>
        <w:t>ernehren</w:t>
      </w:r>
      <w:proofErr w:type="spellEnd"/>
      <w:r>
        <w:t xml:space="preserve"> würde/ weil </w:t>
      </w:r>
      <w:proofErr w:type="spellStart"/>
      <w:r>
        <w:t>eer</w:t>
      </w:r>
      <w:proofErr w:type="spellEnd"/>
      <w:r>
        <w:t xml:space="preserve"> </w:t>
      </w:r>
      <w:proofErr w:type="spellStart"/>
      <w:r>
        <w:t>jhn</w:t>
      </w:r>
      <w:proofErr w:type="spellEnd"/>
      <w:r>
        <w:t xml:space="preserve"> </w:t>
      </w:r>
      <w:proofErr w:type="spellStart"/>
      <w:r>
        <w:t>vmb</w:t>
      </w:r>
      <w:proofErr w:type="spellEnd"/>
      <w:r>
        <w:t xml:space="preserve"> seines </w:t>
      </w:r>
      <w:proofErr w:type="spellStart"/>
      <w:r>
        <w:t>Sons</w:t>
      </w:r>
      <w:proofErr w:type="spellEnd"/>
      <w:r>
        <w:t xml:space="preserve"> Jesu Christi willen zu </w:t>
      </w:r>
      <w:proofErr w:type="spellStart"/>
      <w:r>
        <w:t>gnaden</w:t>
      </w:r>
      <w:proofErr w:type="spellEnd"/>
      <w:r>
        <w:t xml:space="preserve"> </w:t>
      </w:r>
      <w:proofErr w:type="spellStart"/>
      <w:r>
        <w:t>angenomen</w:t>
      </w:r>
      <w:proofErr w:type="spellEnd"/>
      <w:r>
        <w:t xml:space="preserve"> </w:t>
      </w:r>
      <w:proofErr w:type="spellStart"/>
      <w:r>
        <w:t>vnnd</w:t>
      </w:r>
      <w:proofErr w:type="spellEnd"/>
      <w:r>
        <w:t xml:space="preserve"> geistlich gesegnet </w:t>
      </w:r>
      <w:proofErr w:type="spellStart"/>
      <w:r>
        <w:t>hette</w:t>
      </w:r>
      <w:proofErr w:type="spellEnd"/>
      <w:r>
        <w:t xml:space="preserve">/ so würde er nicht so </w:t>
      </w:r>
      <w:proofErr w:type="spellStart"/>
      <w:r>
        <w:t>vnbarmhertzigklich</w:t>
      </w:r>
      <w:proofErr w:type="spellEnd"/>
      <w:r>
        <w:t xml:space="preserve"> seinem </w:t>
      </w:r>
      <w:proofErr w:type="spellStart"/>
      <w:r>
        <w:t>nechsten</w:t>
      </w:r>
      <w:proofErr w:type="spellEnd"/>
      <w:r>
        <w:t xml:space="preserve"> armen Bruder sein Fleisch </w:t>
      </w:r>
      <w:proofErr w:type="spellStart"/>
      <w:r>
        <w:t>vnd</w:t>
      </w:r>
      <w:proofErr w:type="spellEnd"/>
      <w:r>
        <w:t xml:space="preserve"> Blut </w:t>
      </w:r>
      <w:proofErr w:type="spellStart"/>
      <w:r>
        <w:t>außsaugen</w:t>
      </w:r>
      <w:proofErr w:type="spellEnd"/>
      <w:r>
        <w:t xml:space="preserve">. Summa/ wer an Gott glaubet/ das er demselbigen von Christo sey </w:t>
      </w:r>
      <w:proofErr w:type="spellStart"/>
      <w:r>
        <w:t>angenem</w:t>
      </w:r>
      <w:proofErr w:type="spellEnd"/>
      <w:r>
        <w:t xml:space="preserve"> gemacht/ </w:t>
      </w:r>
      <w:proofErr w:type="spellStart"/>
      <w:r>
        <w:t>vnd</w:t>
      </w:r>
      <w:proofErr w:type="spellEnd"/>
      <w:r>
        <w:t xml:space="preserve"> </w:t>
      </w:r>
      <w:proofErr w:type="spellStart"/>
      <w:r>
        <w:t>dazzu</w:t>
      </w:r>
      <w:proofErr w:type="spellEnd"/>
      <w:r>
        <w:t xml:space="preserve"> erlöset/ das er </w:t>
      </w:r>
      <w:proofErr w:type="spellStart"/>
      <w:r>
        <w:t>jhm</w:t>
      </w:r>
      <w:proofErr w:type="spellEnd"/>
      <w:r>
        <w:t xml:space="preserve"> diene nach seinem </w:t>
      </w:r>
      <w:proofErr w:type="spellStart"/>
      <w:r>
        <w:t>wort</w:t>
      </w:r>
      <w:proofErr w:type="spellEnd"/>
      <w:r>
        <w:t xml:space="preserve">/ </w:t>
      </w:r>
      <w:proofErr w:type="spellStart"/>
      <w:r>
        <w:t>vnnd</w:t>
      </w:r>
      <w:proofErr w:type="spellEnd"/>
      <w:r>
        <w:t xml:space="preserve"> </w:t>
      </w:r>
      <w:proofErr w:type="spellStart"/>
      <w:r>
        <w:t>vertrawet</w:t>
      </w:r>
      <w:proofErr w:type="spellEnd"/>
      <w:r>
        <w:t xml:space="preserve">/ das </w:t>
      </w:r>
      <w:proofErr w:type="spellStart"/>
      <w:r>
        <w:t>jhm</w:t>
      </w:r>
      <w:proofErr w:type="spellEnd"/>
      <w:r>
        <w:t xml:space="preserve"> dazu </w:t>
      </w:r>
      <w:proofErr w:type="spellStart"/>
      <w:r>
        <w:t>ddie</w:t>
      </w:r>
      <w:proofErr w:type="spellEnd"/>
      <w:r>
        <w:t xml:space="preserve"> Krafft des heiligen Geistes durch das </w:t>
      </w:r>
      <w:proofErr w:type="spellStart"/>
      <w:r>
        <w:t>Euangelium</w:t>
      </w:r>
      <w:proofErr w:type="spellEnd"/>
      <w:r>
        <w:t xml:space="preserve"> gegeben sey </w:t>
      </w:r>
      <w:proofErr w:type="spellStart"/>
      <w:r>
        <w:t>vnd</w:t>
      </w:r>
      <w:proofErr w:type="spellEnd"/>
      <w:r>
        <w:t xml:space="preserve"> </w:t>
      </w:r>
      <w:proofErr w:type="spellStart"/>
      <w:r>
        <w:t>reichtlich</w:t>
      </w:r>
      <w:proofErr w:type="spellEnd"/>
      <w:r>
        <w:t xml:space="preserve"> </w:t>
      </w:r>
      <w:proofErr w:type="spellStart"/>
      <w:r>
        <w:t>gemehret</w:t>
      </w:r>
      <w:proofErr w:type="spellEnd"/>
      <w:r>
        <w:t xml:space="preserve"> werde/ das auch Christus alles was </w:t>
      </w:r>
      <w:proofErr w:type="spellStart"/>
      <w:r>
        <w:t>jhn</w:t>
      </w:r>
      <w:proofErr w:type="spellEnd"/>
      <w:r>
        <w:t xml:space="preserve"> an solchen Gotts dienst zu hindern </w:t>
      </w:r>
      <w:proofErr w:type="spellStart"/>
      <w:r>
        <w:t>vnterstehet</w:t>
      </w:r>
      <w:proofErr w:type="spellEnd"/>
      <w:r>
        <w:t xml:space="preserve">/ schon </w:t>
      </w:r>
      <w:proofErr w:type="spellStart"/>
      <w:r>
        <w:t>vberwunden</w:t>
      </w:r>
      <w:proofErr w:type="spellEnd"/>
      <w:r>
        <w:t xml:space="preserve">/ </w:t>
      </w:r>
      <w:proofErr w:type="spellStart"/>
      <w:r>
        <w:t>vnd</w:t>
      </w:r>
      <w:proofErr w:type="spellEnd"/>
      <w:r>
        <w:t xml:space="preserve"> nu </w:t>
      </w:r>
      <w:proofErr w:type="spellStart"/>
      <w:r>
        <w:t>zuruck</w:t>
      </w:r>
      <w:proofErr w:type="spellEnd"/>
      <w:r>
        <w:t xml:space="preserve"> treiben/ </w:t>
      </w:r>
      <w:proofErr w:type="spellStart"/>
      <w:r>
        <w:t>vnnd</w:t>
      </w:r>
      <w:proofErr w:type="spellEnd"/>
      <w:r>
        <w:t xml:space="preserve"> alle </w:t>
      </w:r>
      <w:proofErr w:type="spellStart"/>
      <w:r>
        <w:t>Fehrligkeit</w:t>
      </w:r>
      <w:proofErr w:type="spellEnd"/>
      <w:r>
        <w:t xml:space="preserve">/ so neben solchen Gottesdienst </w:t>
      </w:r>
      <w:proofErr w:type="spellStart"/>
      <w:r>
        <w:t>vnd</w:t>
      </w:r>
      <w:proofErr w:type="spellEnd"/>
      <w:r>
        <w:t xml:space="preserve"> von wegen solches Gottesdiensts in der Welt </w:t>
      </w:r>
      <w:proofErr w:type="spellStart"/>
      <w:r>
        <w:t>zubesorgen</w:t>
      </w:r>
      <w:proofErr w:type="spellEnd"/>
      <w:r>
        <w:t xml:space="preserve"> erscheinet/ abwenden oder zum besten </w:t>
      </w:r>
      <w:proofErr w:type="spellStart"/>
      <w:r>
        <w:t>gedeyen</w:t>
      </w:r>
      <w:proofErr w:type="spellEnd"/>
      <w:r>
        <w:t xml:space="preserve"> lassen wölle/ der wird mit vielen Christlichen waren Tugenden gezieret </w:t>
      </w:r>
      <w:proofErr w:type="spellStart"/>
      <w:r>
        <w:t>vnd</w:t>
      </w:r>
      <w:proofErr w:type="spellEnd"/>
      <w:r>
        <w:t xml:space="preserve"> sehr Fruchtbar in allerley guten </w:t>
      </w:r>
      <w:proofErr w:type="spellStart"/>
      <w:r>
        <w:t>Wercken</w:t>
      </w:r>
      <w:proofErr w:type="spellEnd"/>
      <w:r>
        <w:t xml:space="preserve"> erfunden werden. </w:t>
      </w:r>
    </w:p>
    <w:p w14:paraId="2B39A0D9" w14:textId="77777777" w:rsidR="00977C1F" w:rsidRDefault="00977C1F" w:rsidP="00977C1F">
      <w:pPr>
        <w:pStyle w:val="StandardWeb"/>
      </w:pPr>
      <w:r>
        <w:t xml:space="preserve">Indes aber vergisset er seiner Fleischlichen </w:t>
      </w:r>
      <w:proofErr w:type="spellStart"/>
      <w:r>
        <w:t>schwacheit</w:t>
      </w:r>
      <w:proofErr w:type="spellEnd"/>
      <w:r>
        <w:t xml:space="preserve">/ vieler gebrechen </w:t>
      </w:r>
      <w:proofErr w:type="spellStart"/>
      <w:r>
        <w:t>vnd</w:t>
      </w:r>
      <w:proofErr w:type="spellEnd"/>
      <w:r>
        <w:t xml:space="preserve"> Sünden nicht/ klaget solche mit grossem </w:t>
      </w:r>
      <w:proofErr w:type="spellStart"/>
      <w:r>
        <w:t>seufftzen</w:t>
      </w:r>
      <w:proofErr w:type="spellEnd"/>
      <w:r>
        <w:t xml:space="preserve"> </w:t>
      </w:r>
      <w:proofErr w:type="spellStart"/>
      <w:r>
        <w:t>jmmer</w:t>
      </w:r>
      <w:proofErr w:type="spellEnd"/>
      <w:r>
        <w:t xml:space="preserve"> für </w:t>
      </w:r>
      <w:proofErr w:type="spellStart"/>
      <w:r>
        <w:t>Got</w:t>
      </w:r>
      <w:proofErr w:type="spellEnd"/>
      <w:r>
        <w:t xml:space="preserve"> in seiner Beicht </w:t>
      </w:r>
      <w:proofErr w:type="spellStart"/>
      <w:r>
        <w:t>vnd</w:t>
      </w:r>
      <w:proofErr w:type="spellEnd"/>
      <w:r>
        <w:t xml:space="preserve"> Gebet/ </w:t>
      </w:r>
      <w:proofErr w:type="spellStart"/>
      <w:r>
        <w:t>vnd</w:t>
      </w:r>
      <w:proofErr w:type="spellEnd"/>
      <w:r>
        <w:t xml:space="preserve"> thut </w:t>
      </w:r>
      <w:proofErr w:type="spellStart"/>
      <w:r>
        <w:t>jm</w:t>
      </w:r>
      <w:proofErr w:type="spellEnd"/>
      <w:r>
        <w:t xml:space="preserve"> </w:t>
      </w:r>
      <w:proofErr w:type="spellStart"/>
      <w:r>
        <w:t>Hertzlich</w:t>
      </w:r>
      <w:proofErr w:type="spellEnd"/>
      <w:r>
        <w:t xml:space="preserve"> wehe/ das er dadurch/ Gott </w:t>
      </w:r>
      <w:proofErr w:type="spellStart"/>
      <w:r>
        <w:t>volkömlich</w:t>
      </w:r>
      <w:proofErr w:type="spellEnd"/>
      <w:r>
        <w:t xml:space="preserve"> </w:t>
      </w:r>
      <w:proofErr w:type="spellStart"/>
      <w:r>
        <w:t>zugehorchen</w:t>
      </w:r>
      <w:proofErr w:type="spellEnd"/>
      <w:r>
        <w:t xml:space="preserve">/ verhindert wird/ bittet/ das </w:t>
      </w:r>
      <w:proofErr w:type="spellStart"/>
      <w:r>
        <w:t>jhm</w:t>
      </w:r>
      <w:proofErr w:type="spellEnd"/>
      <w:r>
        <w:t xml:space="preserve"> Gott das Fleisch </w:t>
      </w:r>
      <w:proofErr w:type="spellStart"/>
      <w:r>
        <w:t>besteitten</w:t>
      </w:r>
      <w:proofErr w:type="spellEnd"/>
      <w:r>
        <w:t xml:space="preserve"> </w:t>
      </w:r>
      <w:proofErr w:type="spellStart"/>
      <w:r>
        <w:t>helffe</w:t>
      </w:r>
      <w:proofErr w:type="spellEnd"/>
      <w:r>
        <w:t xml:space="preserve">/ damit es </w:t>
      </w:r>
      <w:proofErr w:type="spellStart"/>
      <w:r>
        <w:t>jn</w:t>
      </w:r>
      <w:proofErr w:type="spellEnd"/>
      <w:r>
        <w:t xml:space="preserve"> doch nicht aller ding am guten hindere. </w:t>
      </w:r>
      <w:proofErr w:type="spellStart"/>
      <w:r>
        <w:t>Vnd</w:t>
      </w:r>
      <w:proofErr w:type="spellEnd"/>
      <w:r>
        <w:t xml:space="preserve"> weil er </w:t>
      </w:r>
      <w:proofErr w:type="spellStart"/>
      <w:r>
        <w:t>sicht</w:t>
      </w:r>
      <w:proofErr w:type="spellEnd"/>
      <w:r>
        <w:t xml:space="preserve">/ das alle seine vom Heiligen Geist gegebene </w:t>
      </w:r>
      <w:proofErr w:type="spellStart"/>
      <w:r>
        <w:t>Tugendt</w:t>
      </w:r>
      <w:proofErr w:type="spellEnd"/>
      <w:r>
        <w:t xml:space="preserve"> </w:t>
      </w:r>
      <w:proofErr w:type="spellStart"/>
      <w:r>
        <w:t>vnnd</w:t>
      </w:r>
      <w:proofErr w:type="spellEnd"/>
      <w:r>
        <w:t xml:space="preserve"> gute </w:t>
      </w:r>
      <w:proofErr w:type="spellStart"/>
      <w:r>
        <w:t>Wercke</w:t>
      </w:r>
      <w:proofErr w:type="spellEnd"/>
      <w:r>
        <w:t xml:space="preserve"> nicht allein </w:t>
      </w:r>
      <w:proofErr w:type="spellStart"/>
      <w:r>
        <w:t>vnuolkommen</w:t>
      </w:r>
      <w:proofErr w:type="spellEnd"/>
      <w:r>
        <w:t xml:space="preserve">/ sondern auch durch das sündige Fleisch also verunreiniget sein/ das sie für Gottes Gericht nicht bestehen können/ so </w:t>
      </w:r>
      <w:proofErr w:type="spellStart"/>
      <w:r>
        <w:t>vertrawet</w:t>
      </w:r>
      <w:proofErr w:type="spellEnd"/>
      <w:r>
        <w:t xml:space="preserve"> er nicht </w:t>
      </w:r>
      <w:proofErr w:type="spellStart"/>
      <w:r>
        <w:t>auff</w:t>
      </w:r>
      <w:proofErr w:type="spellEnd"/>
      <w:r>
        <w:t xml:space="preserve"> sie/ sondern allein </w:t>
      </w:r>
      <w:proofErr w:type="spellStart"/>
      <w:r>
        <w:t>auff</w:t>
      </w:r>
      <w:proofErr w:type="spellEnd"/>
      <w:r>
        <w:t xml:space="preserve"> den </w:t>
      </w:r>
      <w:proofErr w:type="spellStart"/>
      <w:r>
        <w:t>volkomnen</w:t>
      </w:r>
      <w:proofErr w:type="spellEnd"/>
      <w:r>
        <w:t xml:space="preserve"> allerheiligsten gehorsam seines Heylands Christi/ wird aber </w:t>
      </w:r>
      <w:proofErr w:type="spellStart"/>
      <w:r>
        <w:t>gleichwol</w:t>
      </w:r>
      <w:proofErr w:type="spellEnd"/>
      <w:r>
        <w:t xml:space="preserve"> nicht müde sich in guten </w:t>
      </w:r>
      <w:proofErr w:type="spellStart"/>
      <w:r>
        <w:t>Wercken</w:t>
      </w:r>
      <w:proofErr w:type="spellEnd"/>
      <w:r>
        <w:t xml:space="preserve"> zu </w:t>
      </w:r>
      <w:proofErr w:type="spellStart"/>
      <w:r>
        <w:t>vben</w:t>
      </w:r>
      <w:proofErr w:type="spellEnd"/>
      <w:r>
        <w:t xml:space="preserve">/ sintemal er weiß das sie </w:t>
      </w:r>
      <w:proofErr w:type="spellStart"/>
      <w:r>
        <w:t>jm</w:t>
      </w:r>
      <w:proofErr w:type="spellEnd"/>
      <w:r>
        <w:t xml:space="preserve"> Gott </w:t>
      </w:r>
      <w:proofErr w:type="spellStart"/>
      <w:r>
        <w:t>auß</w:t>
      </w:r>
      <w:proofErr w:type="spellEnd"/>
      <w:r>
        <w:t xml:space="preserve"> </w:t>
      </w:r>
      <w:proofErr w:type="spellStart"/>
      <w:r>
        <w:t>gnaden</w:t>
      </w:r>
      <w:proofErr w:type="spellEnd"/>
      <w:r>
        <w:t xml:space="preserve"> </w:t>
      </w:r>
      <w:proofErr w:type="spellStart"/>
      <w:r>
        <w:t>vmb</w:t>
      </w:r>
      <w:proofErr w:type="spellEnd"/>
      <w:r>
        <w:t xml:space="preserve"> Christi willen/ der </w:t>
      </w:r>
      <w:proofErr w:type="spellStart"/>
      <w:r>
        <w:t>jhn</w:t>
      </w:r>
      <w:proofErr w:type="spellEnd"/>
      <w:r>
        <w:t xml:space="preserve"> zu </w:t>
      </w:r>
      <w:proofErr w:type="spellStart"/>
      <w:r>
        <w:t>gnaden</w:t>
      </w:r>
      <w:proofErr w:type="spellEnd"/>
      <w:r>
        <w:t xml:space="preserve"> bracht </w:t>
      </w:r>
      <w:proofErr w:type="spellStart"/>
      <w:r>
        <w:t>vnd</w:t>
      </w:r>
      <w:proofErr w:type="spellEnd"/>
      <w:r>
        <w:t xml:space="preserve"> zum erben </w:t>
      </w:r>
      <w:proofErr w:type="spellStart"/>
      <w:r>
        <w:t>vnd</w:t>
      </w:r>
      <w:proofErr w:type="spellEnd"/>
      <w:r>
        <w:t xml:space="preserve"> </w:t>
      </w:r>
      <w:proofErr w:type="spellStart"/>
      <w:r>
        <w:t>kinde</w:t>
      </w:r>
      <w:proofErr w:type="spellEnd"/>
      <w:r>
        <w:t xml:space="preserve"> Gott gemacht hat/ gefallen </w:t>
      </w:r>
      <w:proofErr w:type="spellStart"/>
      <w:r>
        <w:t>lesset</w:t>
      </w:r>
      <w:proofErr w:type="spellEnd"/>
      <w:r>
        <w:t xml:space="preserve">. </w:t>
      </w:r>
    </w:p>
    <w:p w14:paraId="5CDC6797" w14:textId="77777777" w:rsidR="00977C1F" w:rsidRDefault="00977C1F" w:rsidP="00977C1F">
      <w:pPr>
        <w:pStyle w:val="StandardWeb"/>
      </w:pPr>
      <w:r>
        <w:t xml:space="preserve">So er aber auch so weit verleitet ist/ das er auch schwerlich </w:t>
      </w:r>
      <w:proofErr w:type="spellStart"/>
      <w:r>
        <w:t>fellet</w:t>
      </w:r>
      <w:proofErr w:type="spellEnd"/>
      <w:r>
        <w:t xml:space="preserve"> </w:t>
      </w:r>
      <w:proofErr w:type="spellStart"/>
      <w:r>
        <w:t>vnd</w:t>
      </w:r>
      <w:proofErr w:type="spellEnd"/>
      <w:r>
        <w:t xml:space="preserve"> sündiget/ so </w:t>
      </w:r>
      <w:proofErr w:type="spellStart"/>
      <w:r>
        <w:t>bekent</w:t>
      </w:r>
      <w:proofErr w:type="spellEnd"/>
      <w:r>
        <w:t xml:space="preserve"> </w:t>
      </w:r>
      <w:proofErr w:type="spellStart"/>
      <w:r>
        <w:t>vnd</w:t>
      </w:r>
      <w:proofErr w:type="spellEnd"/>
      <w:r>
        <w:t xml:space="preserve"> </w:t>
      </w:r>
      <w:proofErr w:type="spellStart"/>
      <w:r>
        <w:t>berewet</w:t>
      </w:r>
      <w:proofErr w:type="spellEnd"/>
      <w:r>
        <w:t xml:space="preserve"> er solche Sünde/ </w:t>
      </w:r>
      <w:proofErr w:type="spellStart"/>
      <w:r>
        <w:t>vnd</w:t>
      </w:r>
      <w:proofErr w:type="spellEnd"/>
      <w:r>
        <w:t xml:space="preserve"> richtet sich durch den glauben am </w:t>
      </w:r>
      <w:proofErr w:type="spellStart"/>
      <w:r>
        <w:t>Euangelio</w:t>
      </w:r>
      <w:proofErr w:type="spellEnd"/>
      <w:r>
        <w:t xml:space="preserve"> </w:t>
      </w:r>
      <w:proofErr w:type="spellStart"/>
      <w:r>
        <w:t>widerumb</w:t>
      </w:r>
      <w:proofErr w:type="spellEnd"/>
      <w:r>
        <w:t xml:space="preserve"> </w:t>
      </w:r>
      <w:proofErr w:type="spellStart"/>
      <w:r>
        <w:t>auff</w:t>
      </w:r>
      <w:proofErr w:type="spellEnd"/>
      <w:r>
        <w:t xml:space="preserve">/ weil Gott </w:t>
      </w:r>
      <w:proofErr w:type="spellStart"/>
      <w:r>
        <w:t>vergebung</w:t>
      </w:r>
      <w:proofErr w:type="spellEnd"/>
      <w:r>
        <w:t xml:space="preserve"> der </w:t>
      </w:r>
      <w:proofErr w:type="spellStart"/>
      <w:r>
        <w:t>sünde</w:t>
      </w:r>
      <w:proofErr w:type="spellEnd"/>
      <w:r>
        <w:t xml:space="preserve"> allen die sich </w:t>
      </w:r>
      <w:proofErr w:type="spellStart"/>
      <w:r>
        <w:t>bekeren</w:t>
      </w:r>
      <w:proofErr w:type="spellEnd"/>
      <w:r>
        <w:t xml:space="preserve"> </w:t>
      </w:r>
      <w:proofErr w:type="spellStart"/>
      <w:r>
        <w:t>vnnd</w:t>
      </w:r>
      <w:proofErr w:type="spellEnd"/>
      <w:r>
        <w:t xml:space="preserve"> so </w:t>
      </w:r>
      <w:proofErr w:type="spellStart"/>
      <w:r>
        <w:t>offt</w:t>
      </w:r>
      <w:proofErr w:type="spellEnd"/>
      <w:r>
        <w:t xml:space="preserve"> sie Busse thun </w:t>
      </w:r>
      <w:proofErr w:type="spellStart"/>
      <w:r>
        <w:t>vnd</w:t>
      </w:r>
      <w:proofErr w:type="spellEnd"/>
      <w:r>
        <w:t xml:space="preserve"> </w:t>
      </w:r>
      <w:proofErr w:type="spellStart"/>
      <w:r>
        <w:t>vmb</w:t>
      </w:r>
      <w:proofErr w:type="spellEnd"/>
      <w:r>
        <w:t xml:space="preserve"> </w:t>
      </w:r>
      <w:proofErr w:type="spellStart"/>
      <w:r>
        <w:t>vergebung</w:t>
      </w:r>
      <w:proofErr w:type="spellEnd"/>
      <w:r>
        <w:t xml:space="preserve"> in Christo bitten zugesagt hat. </w:t>
      </w:r>
      <w:proofErr w:type="spellStart"/>
      <w:r>
        <w:t>Vnd</w:t>
      </w:r>
      <w:proofErr w:type="spellEnd"/>
      <w:r>
        <w:t xml:space="preserve"> hebt darnach seinen gehorsam </w:t>
      </w:r>
      <w:proofErr w:type="spellStart"/>
      <w:r>
        <w:t>widerumb</w:t>
      </w:r>
      <w:proofErr w:type="spellEnd"/>
      <w:r>
        <w:t xml:space="preserve"> an zu erzeigen. </w:t>
      </w:r>
    </w:p>
    <w:p w14:paraId="0E7F05FE" w14:textId="77777777" w:rsidR="00977C1F" w:rsidRDefault="00977C1F" w:rsidP="00977C1F">
      <w:pPr>
        <w:pStyle w:val="StandardWeb"/>
      </w:pPr>
      <w:proofErr w:type="spellStart"/>
      <w:r>
        <w:t>Diß</w:t>
      </w:r>
      <w:proofErr w:type="spellEnd"/>
      <w:r>
        <w:t xml:space="preserve"> haben wir also mit viel worten </w:t>
      </w:r>
      <w:proofErr w:type="spellStart"/>
      <w:r>
        <w:t>auff</w:t>
      </w:r>
      <w:proofErr w:type="spellEnd"/>
      <w:r>
        <w:t xml:space="preserve"> des Christlichen </w:t>
      </w:r>
      <w:proofErr w:type="spellStart"/>
      <w:r>
        <w:t>glaubens</w:t>
      </w:r>
      <w:proofErr w:type="spellEnd"/>
      <w:r>
        <w:t xml:space="preserve"> </w:t>
      </w:r>
      <w:proofErr w:type="spellStart"/>
      <w:r>
        <w:t>lesterer</w:t>
      </w:r>
      <w:proofErr w:type="spellEnd"/>
      <w:r>
        <w:t xml:space="preserve"> </w:t>
      </w:r>
      <w:proofErr w:type="spellStart"/>
      <w:r>
        <w:t>felschlichs</w:t>
      </w:r>
      <w:proofErr w:type="spellEnd"/>
      <w:r>
        <w:t xml:space="preserve"> fürgeben/ als hindere man durch solche lehre die guten </w:t>
      </w:r>
      <w:proofErr w:type="spellStart"/>
      <w:r>
        <w:t>wercke</w:t>
      </w:r>
      <w:proofErr w:type="spellEnd"/>
      <w:r>
        <w:t xml:space="preserve">/ Antworten wollen/ ob wir ihnen doch </w:t>
      </w:r>
      <w:proofErr w:type="spellStart"/>
      <w:r>
        <w:t>auff</w:t>
      </w:r>
      <w:proofErr w:type="spellEnd"/>
      <w:r>
        <w:t xml:space="preserve"> </w:t>
      </w:r>
      <w:proofErr w:type="spellStart"/>
      <w:r>
        <w:t>ddas</w:t>
      </w:r>
      <w:proofErr w:type="spellEnd"/>
      <w:r>
        <w:t xml:space="preserve"> </w:t>
      </w:r>
      <w:proofErr w:type="spellStart"/>
      <w:r>
        <w:t>gröbestee</w:t>
      </w:r>
      <w:proofErr w:type="spellEnd"/>
      <w:r>
        <w:t xml:space="preserve"> für die Augen malen </w:t>
      </w:r>
      <w:proofErr w:type="spellStart"/>
      <w:r>
        <w:t>könden</w:t>
      </w:r>
      <w:proofErr w:type="spellEnd"/>
      <w:r>
        <w:t xml:space="preserve">/ wie der </w:t>
      </w:r>
      <w:proofErr w:type="spellStart"/>
      <w:r>
        <w:t>ware</w:t>
      </w:r>
      <w:proofErr w:type="spellEnd"/>
      <w:r>
        <w:t xml:space="preserve"> glaube nicht hindert/ sondern viel mehr befördert/ ja allein gebieret die rechtschaffene guten </w:t>
      </w:r>
      <w:proofErr w:type="spellStart"/>
      <w:r>
        <w:t>wercke</w:t>
      </w:r>
      <w:proofErr w:type="spellEnd"/>
      <w:r>
        <w:t xml:space="preserve">/ die sonst </w:t>
      </w:r>
      <w:proofErr w:type="spellStart"/>
      <w:r>
        <w:t>ohn</w:t>
      </w:r>
      <w:proofErr w:type="spellEnd"/>
      <w:r>
        <w:t xml:space="preserve"> Glauben gar nicht geschehen können. </w:t>
      </w:r>
    </w:p>
    <w:p w14:paraId="3A159799" w14:textId="77777777" w:rsidR="00977C1F" w:rsidRDefault="00977C1F" w:rsidP="00977C1F">
      <w:pPr>
        <w:pStyle w:val="StandardWeb"/>
      </w:pPr>
      <w:r>
        <w:t xml:space="preserve">Die </w:t>
      </w:r>
      <w:proofErr w:type="spellStart"/>
      <w:r>
        <w:t>seligkeit</w:t>
      </w:r>
      <w:proofErr w:type="spellEnd"/>
      <w:r>
        <w:t xml:space="preserve"> zu erlangen </w:t>
      </w:r>
      <w:proofErr w:type="spellStart"/>
      <w:r>
        <w:t>sicht</w:t>
      </w:r>
      <w:proofErr w:type="spellEnd"/>
      <w:r>
        <w:t xml:space="preserve">/ der glaube gar nicht </w:t>
      </w:r>
      <w:proofErr w:type="spellStart"/>
      <w:r>
        <w:t>auff</w:t>
      </w:r>
      <w:proofErr w:type="spellEnd"/>
      <w:r>
        <w:t xml:space="preserve"> sein eigne </w:t>
      </w:r>
      <w:proofErr w:type="spellStart"/>
      <w:r>
        <w:t>Wirde</w:t>
      </w:r>
      <w:proofErr w:type="spellEnd"/>
      <w:r>
        <w:t xml:space="preserve"> </w:t>
      </w:r>
      <w:proofErr w:type="spellStart"/>
      <w:r>
        <w:t>vnnd</w:t>
      </w:r>
      <w:proofErr w:type="spellEnd"/>
      <w:r>
        <w:t xml:space="preserve"> gute </w:t>
      </w:r>
      <w:proofErr w:type="spellStart"/>
      <w:r>
        <w:t>Wercke</w:t>
      </w:r>
      <w:proofErr w:type="spellEnd"/>
      <w:r>
        <w:t xml:space="preserve">/ sondern allein </w:t>
      </w:r>
      <w:proofErr w:type="spellStart"/>
      <w:r>
        <w:t>auff</w:t>
      </w:r>
      <w:proofErr w:type="spellEnd"/>
      <w:r>
        <w:t xml:space="preserve"> Christum/ </w:t>
      </w:r>
      <w:proofErr w:type="spellStart"/>
      <w:r>
        <w:t>auff</w:t>
      </w:r>
      <w:proofErr w:type="spellEnd"/>
      <w:r>
        <w:t xml:space="preserve"> welches einigen gehorsam er </w:t>
      </w:r>
      <w:proofErr w:type="spellStart"/>
      <w:r>
        <w:t>vertrawet</w:t>
      </w:r>
      <w:proofErr w:type="spellEnd"/>
      <w:r>
        <w:t xml:space="preserve">/ </w:t>
      </w:r>
      <w:proofErr w:type="spellStart"/>
      <w:r>
        <w:t>vnd</w:t>
      </w:r>
      <w:proofErr w:type="spellEnd"/>
      <w:r>
        <w:t xml:space="preserve"> </w:t>
      </w:r>
      <w:proofErr w:type="spellStart"/>
      <w:r>
        <w:t>zweiffelt</w:t>
      </w:r>
      <w:proofErr w:type="spellEnd"/>
      <w:r>
        <w:t xml:space="preserve"> </w:t>
      </w:r>
      <w:proofErr w:type="spellStart"/>
      <w:r>
        <w:t>nit</w:t>
      </w:r>
      <w:proofErr w:type="spellEnd"/>
      <w:r>
        <w:t xml:space="preserve"> er habe </w:t>
      </w:r>
      <w:proofErr w:type="spellStart"/>
      <w:r>
        <w:t>vmb</w:t>
      </w:r>
      <w:proofErr w:type="spellEnd"/>
      <w:r>
        <w:t xml:space="preserve"> des willen das ewige leben/ welches </w:t>
      </w:r>
      <w:proofErr w:type="spellStart"/>
      <w:r>
        <w:t>erstlinge</w:t>
      </w:r>
      <w:proofErr w:type="spellEnd"/>
      <w:r>
        <w:t xml:space="preserve">/ Nemlich die </w:t>
      </w:r>
      <w:proofErr w:type="spellStart"/>
      <w:r>
        <w:t>gabe</w:t>
      </w:r>
      <w:proofErr w:type="spellEnd"/>
      <w:r>
        <w:t xml:space="preserve"> des heiligen Geistes/ er auch schon zum Pfande </w:t>
      </w:r>
      <w:proofErr w:type="spellStart"/>
      <w:r>
        <w:t>entpfangen</w:t>
      </w:r>
      <w:proofErr w:type="spellEnd"/>
      <w:r>
        <w:t xml:space="preserve"> hat. Weil aber der </w:t>
      </w:r>
      <w:proofErr w:type="spellStart"/>
      <w:r>
        <w:t>glaubige</w:t>
      </w:r>
      <w:proofErr w:type="spellEnd"/>
      <w:r>
        <w:t xml:space="preserve"> noch ein zeit lang in dieser Welt leben muß/ da allerley Sünde </w:t>
      </w:r>
      <w:proofErr w:type="spellStart"/>
      <w:r>
        <w:t>vnd</w:t>
      </w:r>
      <w:proofErr w:type="spellEnd"/>
      <w:r>
        <w:t xml:space="preserve"> </w:t>
      </w:r>
      <w:proofErr w:type="spellStart"/>
      <w:r>
        <w:t>ergerniß</w:t>
      </w:r>
      <w:proofErr w:type="spellEnd"/>
      <w:r>
        <w:t xml:space="preserve"> </w:t>
      </w:r>
      <w:proofErr w:type="spellStart"/>
      <w:r>
        <w:t>vnd</w:t>
      </w:r>
      <w:proofErr w:type="spellEnd"/>
      <w:r>
        <w:t xml:space="preserve"> grosse </w:t>
      </w:r>
      <w:proofErr w:type="spellStart"/>
      <w:r>
        <w:t>anfechtung</w:t>
      </w:r>
      <w:proofErr w:type="spellEnd"/>
      <w:r>
        <w:t xml:space="preserve"> des </w:t>
      </w:r>
      <w:proofErr w:type="spellStart"/>
      <w:r>
        <w:t>Sathans</w:t>
      </w:r>
      <w:proofErr w:type="spellEnd"/>
      <w:r>
        <w:t xml:space="preserve"> inne wüten/ </w:t>
      </w:r>
      <w:proofErr w:type="spellStart"/>
      <w:r>
        <w:t>auff</w:t>
      </w:r>
      <w:proofErr w:type="spellEnd"/>
      <w:r>
        <w:t xml:space="preserve"> das er dann gleich </w:t>
      </w:r>
      <w:proofErr w:type="spellStart"/>
      <w:r>
        <w:t>wol</w:t>
      </w:r>
      <w:proofErr w:type="spellEnd"/>
      <w:r>
        <w:t xml:space="preserve"> seiner von Christo erworbenen </w:t>
      </w:r>
      <w:proofErr w:type="spellStart"/>
      <w:r>
        <w:t>seligkeit</w:t>
      </w:r>
      <w:proofErr w:type="spellEnd"/>
      <w:r>
        <w:t xml:space="preserve"> </w:t>
      </w:r>
      <w:proofErr w:type="spellStart"/>
      <w:r>
        <w:t>geniesse</w:t>
      </w:r>
      <w:proofErr w:type="spellEnd"/>
      <w:r>
        <w:t xml:space="preserve">/ verleugnet er sich </w:t>
      </w:r>
      <w:proofErr w:type="spellStart"/>
      <w:r>
        <w:t>selbs</w:t>
      </w:r>
      <w:proofErr w:type="spellEnd"/>
      <w:r>
        <w:t xml:space="preserve">/ </w:t>
      </w:r>
      <w:proofErr w:type="spellStart"/>
      <w:r>
        <w:t>sget</w:t>
      </w:r>
      <w:proofErr w:type="spellEnd"/>
      <w:r>
        <w:t xml:space="preserve"> dem </w:t>
      </w:r>
      <w:proofErr w:type="spellStart"/>
      <w:r>
        <w:t>Sathan</w:t>
      </w:r>
      <w:proofErr w:type="spellEnd"/>
      <w:r>
        <w:t xml:space="preserve"> </w:t>
      </w:r>
      <w:proofErr w:type="spellStart"/>
      <w:r>
        <w:t>vnd</w:t>
      </w:r>
      <w:proofErr w:type="spellEnd"/>
      <w:r>
        <w:t xml:space="preserve"> der </w:t>
      </w:r>
      <w:proofErr w:type="spellStart"/>
      <w:r>
        <w:t>welt</w:t>
      </w:r>
      <w:proofErr w:type="spellEnd"/>
      <w:r>
        <w:t xml:space="preserve"> allen dienst </w:t>
      </w:r>
      <w:proofErr w:type="spellStart"/>
      <w:r>
        <w:t>auff</w:t>
      </w:r>
      <w:proofErr w:type="spellEnd"/>
      <w:r>
        <w:t xml:space="preserve">/ darinnen sie </w:t>
      </w:r>
      <w:proofErr w:type="spellStart"/>
      <w:r>
        <w:t>jn</w:t>
      </w:r>
      <w:proofErr w:type="spellEnd"/>
      <w:r>
        <w:t xml:space="preserve"> Tyrannisch gehalten/ </w:t>
      </w:r>
      <w:proofErr w:type="spellStart"/>
      <w:r>
        <w:t>dauon</w:t>
      </w:r>
      <w:proofErr w:type="spellEnd"/>
      <w:r>
        <w:t xml:space="preserve"> </w:t>
      </w:r>
      <w:proofErr w:type="spellStart"/>
      <w:r>
        <w:t>jhn</w:t>
      </w:r>
      <w:proofErr w:type="spellEnd"/>
      <w:r>
        <w:t xml:space="preserve"> aber nu Christus </w:t>
      </w:r>
      <w:proofErr w:type="spellStart"/>
      <w:r>
        <w:t>gefreyet</w:t>
      </w:r>
      <w:proofErr w:type="spellEnd"/>
      <w:r>
        <w:t xml:space="preserve">/ </w:t>
      </w:r>
      <w:proofErr w:type="spellStart"/>
      <w:r>
        <w:t>vnd</w:t>
      </w:r>
      <w:proofErr w:type="spellEnd"/>
      <w:r>
        <w:t xml:space="preserve">/ sie zu </w:t>
      </w:r>
      <w:proofErr w:type="spellStart"/>
      <w:r>
        <w:t>hindertrieben</w:t>
      </w:r>
      <w:proofErr w:type="spellEnd"/>
      <w:r>
        <w:t xml:space="preserve"> </w:t>
      </w:r>
      <w:proofErr w:type="spellStart"/>
      <w:r>
        <w:t>vnd</w:t>
      </w:r>
      <w:proofErr w:type="spellEnd"/>
      <w:r>
        <w:t xml:space="preserve"> </w:t>
      </w:r>
      <w:proofErr w:type="spellStart"/>
      <w:r>
        <w:t>vberwinden</w:t>
      </w:r>
      <w:proofErr w:type="spellEnd"/>
      <w:r>
        <w:t xml:space="preserve">/ </w:t>
      </w:r>
      <w:proofErr w:type="spellStart"/>
      <w:r>
        <w:t>jhm</w:t>
      </w:r>
      <w:proofErr w:type="spellEnd"/>
      <w:r>
        <w:t xml:space="preserve"> seinen Geist gegeben hat/ </w:t>
      </w:r>
      <w:proofErr w:type="spellStart"/>
      <w:r>
        <w:t>vnd</w:t>
      </w:r>
      <w:proofErr w:type="spellEnd"/>
      <w:r>
        <w:t xml:space="preserve"> tröstet sich also seines </w:t>
      </w:r>
      <w:proofErr w:type="spellStart"/>
      <w:r>
        <w:t>glaubens</w:t>
      </w:r>
      <w:proofErr w:type="spellEnd"/>
      <w:r>
        <w:t xml:space="preserve">/ </w:t>
      </w:r>
      <w:proofErr w:type="spellStart"/>
      <w:r>
        <w:t>vnd</w:t>
      </w:r>
      <w:proofErr w:type="spellEnd"/>
      <w:r>
        <w:t xml:space="preserve"> lebt allein im glauben an Christum/ wie </w:t>
      </w:r>
      <w:proofErr w:type="spellStart"/>
      <w:r>
        <w:t>Pauus</w:t>
      </w:r>
      <w:proofErr w:type="spellEnd"/>
      <w:r>
        <w:t xml:space="preserve"> </w:t>
      </w:r>
      <w:proofErr w:type="spellStart"/>
      <w:r>
        <w:t>zun</w:t>
      </w:r>
      <w:proofErr w:type="spellEnd"/>
      <w:r>
        <w:t xml:space="preserve"> Galatern am andern </w:t>
      </w:r>
      <w:proofErr w:type="spellStart"/>
      <w:r>
        <w:t>vnd</w:t>
      </w:r>
      <w:proofErr w:type="spellEnd"/>
      <w:r>
        <w:t xml:space="preserve"> dritten Capitel sehr fein lehret </w:t>
      </w:r>
      <w:proofErr w:type="spellStart"/>
      <w:r>
        <w:t>vnd</w:t>
      </w:r>
      <w:proofErr w:type="spellEnd"/>
      <w:r>
        <w:t xml:space="preserve"> </w:t>
      </w:r>
      <w:proofErr w:type="spellStart"/>
      <w:r>
        <w:t>erkleret</w:t>
      </w:r>
      <w:proofErr w:type="spellEnd"/>
      <w:r>
        <w:t xml:space="preserve">. Durch solchen glauben </w:t>
      </w:r>
      <w:proofErr w:type="spellStart"/>
      <w:r>
        <w:t>geneust</w:t>
      </w:r>
      <w:proofErr w:type="spellEnd"/>
      <w:r>
        <w:t xml:space="preserve"> er auch der </w:t>
      </w:r>
      <w:proofErr w:type="spellStart"/>
      <w:r>
        <w:t>erstlinge</w:t>
      </w:r>
      <w:proofErr w:type="spellEnd"/>
      <w:r>
        <w:t xml:space="preserve"> seiner von Christo erworbenen Seligkeit/ </w:t>
      </w:r>
      <w:proofErr w:type="spellStart"/>
      <w:r>
        <w:t>vnd</w:t>
      </w:r>
      <w:proofErr w:type="spellEnd"/>
      <w:r>
        <w:t xml:space="preserve"> weil er weiß/ das </w:t>
      </w:r>
      <w:proofErr w:type="spellStart"/>
      <w:r>
        <w:t>jm</w:t>
      </w:r>
      <w:proofErr w:type="spellEnd"/>
      <w:r>
        <w:t xml:space="preserve"> der heilige Geist mit seiner </w:t>
      </w:r>
      <w:proofErr w:type="spellStart"/>
      <w:r>
        <w:t>krafft</w:t>
      </w:r>
      <w:proofErr w:type="spellEnd"/>
      <w:r>
        <w:t xml:space="preserve"> </w:t>
      </w:r>
      <w:proofErr w:type="spellStart"/>
      <w:r>
        <w:t>vmb</w:t>
      </w:r>
      <w:proofErr w:type="spellEnd"/>
      <w:r>
        <w:t xml:space="preserve"> Christi willen allezeit bereit sein </w:t>
      </w:r>
      <w:proofErr w:type="spellStart"/>
      <w:r>
        <w:t>wil</w:t>
      </w:r>
      <w:proofErr w:type="spellEnd"/>
      <w:r>
        <w:t xml:space="preserve">/ gebraucht er solcher Krafft sein Fleisch damit zu Tödten </w:t>
      </w:r>
      <w:proofErr w:type="spellStart"/>
      <w:r>
        <w:t>vnd</w:t>
      </w:r>
      <w:proofErr w:type="spellEnd"/>
      <w:r>
        <w:t xml:space="preserve"> alle </w:t>
      </w:r>
      <w:proofErr w:type="spellStart"/>
      <w:r>
        <w:t>ergerniß</w:t>
      </w:r>
      <w:proofErr w:type="spellEnd"/>
      <w:r>
        <w:t xml:space="preserve"> </w:t>
      </w:r>
      <w:proofErr w:type="spellStart"/>
      <w:r>
        <w:t>vnnd</w:t>
      </w:r>
      <w:proofErr w:type="spellEnd"/>
      <w:r>
        <w:t xml:space="preserve"> </w:t>
      </w:r>
      <w:proofErr w:type="spellStart"/>
      <w:r>
        <w:t>hinderniß</w:t>
      </w:r>
      <w:proofErr w:type="spellEnd"/>
      <w:r>
        <w:t xml:space="preserve"> des </w:t>
      </w:r>
      <w:proofErr w:type="spellStart"/>
      <w:r>
        <w:t>Sathans</w:t>
      </w:r>
      <w:proofErr w:type="spellEnd"/>
      <w:r>
        <w:t xml:space="preserve"> </w:t>
      </w:r>
      <w:proofErr w:type="spellStart"/>
      <w:r>
        <w:t>vnd</w:t>
      </w:r>
      <w:proofErr w:type="spellEnd"/>
      <w:r>
        <w:t xml:space="preserve"> der Welt zu </w:t>
      </w:r>
      <w:proofErr w:type="spellStart"/>
      <w:r>
        <w:t>vberwinden</w:t>
      </w:r>
      <w:proofErr w:type="spellEnd"/>
      <w:r>
        <w:t xml:space="preserve">/ </w:t>
      </w:r>
      <w:proofErr w:type="spellStart"/>
      <w:r>
        <w:t>vnd</w:t>
      </w:r>
      <w:proofErr w:type="spellEnd"/>
      <w:r>
        <w:t xml:space="preserve"> also allerley </w:t>
      </w:r>
      <w:proofErr w:type="spellStart"/>
      <w:r>
        <w:t>ware</w:t>
      </w:r>
      <w:proofErr w:type="spellEnd"/>
      <w:r>
        <w:t xml:space="preserve"> </w:t>
      </w:r>
      <w:proofErr w:type="spellStart"/>
      <w:r>
        <w:t>Tugendt</w:t>
      </w:r>
      <w:proofErr w:type="spellEnd"/>
      <w:r>
        <w:t xml:space="preserve"> zum Preise seines </w:t>
      </w:r>
      <w:proofErr w:type="spellStart"/>
      <w:r>
        <w:t>Himelischen</w:t>
      </w:r>
      <w:proofErr w:type="spellEnd"/>
      <w:r>
        <w:t xml:space="preserve"> Vatters zu </w:t>
      </w:r>
      <w:proofErr w:type="spellStart"/>
      <w:r>
        <w:t>vben</w:t>
      </w:r>
      <w:proofErr w:type="spellEnd"/>
      <w:r>
        <w:t xml:space="preserve">/ </w:t>
      </w:r>
      <w:proofErr w:type="spellStart"/>
      <w:r>
        <w:t>vnd</w:t>
      </w:r>
      <w:proofErr w:type="spellEnd"/>
      <w:r>
        <w:t xml:space="preserve"> das wirs doch </w:t>
      </w:r>
      <w:proofErr w:type="spellStart"/>
      <w:r>
        <w:t>auff</w:t>
      </w:r>
      <w:proofErr w:type="spellEnd"/>
      <w:r>
        <w:t xml:space="preserve"> das aller </w:t>
      </w:r>
      <w:proofErr w:type="spellStart"/>
      <w:r>
        <w:t>einfeltigste</w:t>
      </w:r>
      <w:proofErr w:type="spellEnd"/>
      <w:r>
        <w:t xml:space="preserve"> </w:t>
      </w:r>
      <w:proofErr w:type="spellStart"/>
      <w:r>
        <w:t>vnd</w:t>
      </w:r>
      <w:proofErr w:type="spellEnd"/>
      <w:r>
        <w:t xml:space="preserve"> </w:t>
      </w:r>
      <w:proofErr w:type="spellStart"/>
      <w:r>
        <w:t>gröbeste</w:t>
      </w:r>
      <w:proofErr w:type="spellEnd"/>
      <w:r>
        <w:t xml:space="preserve"> vor die Augen stellen/ wollen wirs noch mit einem </w:t>
      </w:r>
      <w:proofErr w:type="spellStart"/>
      <w:r>
        <w:t>gleichnisse</w:t>
      </w:r>
      <w:proofErr w:type="spellEnd"/>
      <w:r>
        <w:t xml:space="preserve"> abbilden/ Nemlich also. </w:t>
      </w:r>
    </w:p>
    <w:p w14:paraId="69659681" w14:textId="77777777" w:rsidR="00977C1F" w:rsidRDefault="00977C1F" w:rsidP="00977C1F">
      <w:pPr>
        <w:pStyle w:val="StandardWeb"/>
      </w:pPr>
      <w:r>
        <w:rPr>
          <w:rStyle w:val="Fett"/>
        </w:rPr>
        <w:t xml:space="preserve">Des </w:t>
      </w:r>
      <w:proofErr w:type="spellStart"/>
      <w:r>
        <w:rPr>
          <w:rStyle w:val="Fett"/>
        </w:rPr>
        <w:t>glaubens</w:t>
      </w:r>
      <w:proofErr w:type="spellEnd"/>
      <w:r>
        <w:rPr>
          <w:rStyle w:val="Fett"/>
        </w:rPr>
        <w:t xml:space="preserve"> zwei Röck.</w:t>
      </w:r>
      <w:r>
        <w:t xml:space="preserve"> </w:t>
      </w:r>
    </w:p>
    <w:p w14:paraId="794BCF77" w14:textId="77777777" w:rsidR="00977C1F" w:rsidRDefault="00977C1F" w:rsidP="00977C1F">
      <w:pPr>
        <w:pStyle w:val="StandardWeb"/>
      </w:pPr>
      <w:r>
        <w:t xml:space="preserve">Der glaube hat zween Röcke/ einen </w:t>
      </w:r>
      <w:proofErr w:type="spellStart"/>
      <w:r>
        <w:t>Feyertags</w:t>
      </w:r>
      <w:proofErr w:type="spellEnd"/>
      <w:r>
        <w:t xml:space="preserve"> </w:t>
      </w:r>
      <w:proofErr w:type="spellStart"/>
      <w:r>
        <w:t>vnd</w:t>
      </w:r>
      <w:proofErr w:type="spellEnd"/>
      <w:r>
        <w:t xml:space="preserve"> einen Werktags Rock. Wenn er nun zu Gott tritt </w:t>
      </w:r>
      <w:proofErr w:type="spellStart"/>
      <w:r>
        <w:t>vnnd</w:t>
      </w:r>
      <w:proofErr w:type="spellEnd"/>
      <w:r>
        <w:t xml:space="preserve"> </w:t>
      </w:r>
      <w:proofErr w:type="spellStart"/>
      <w:r>
        <w:t>alda</w:t>
      </w:r>
      <w:proofErr w:type="spellEnd"/>
      <w:r>
        <w:t xml:space="preserve"> vor seinem Angesicht den Sabbath heiliget/ das ist/ von seiner Rechtfertigung </w:t>
      </w:r>
      <w:proofErr w:type="spellStart"/>
      <w:r>
        <w:t>vnd</w:t>
      </w:r>
      <w:proofErr w:type="spellEnd"/>
      <w:r>
        <w:t xml:space="preserve"> Seligkeit </w:t>
      </w:r>
      <w:proofErr w:type="spellStart"/>
      <w:r>
        <w:t>handelet</w:t>
      </w:r>
      <w:proofErr w:type="spellEnd"/>
      <w:r>
        <w:t xml:space="preserve">/ so zeucht er </w:t>
      </w:r>
      <w:proofErr w:type="spellStart"/>
      <w:r>
        <w:t>dden</w:t>
      </w:r>
      <w:proofErr w:type="spellEnd"/>
      <w:r>
        <w:t xml:space="preserve"> </w:t>
      </w:r>
      <w:proofErr w:type="spellStart"/>
      <w:r>
        <w:t>Feyertags</w:t>
      </w:r>
      <w:proofErr w:type="spellEnd"/>
      <w:r>
        <w:t xml:space="preserve"> rock an/ denn es </w:t>
      </w:r>
      <w:proofErr w:type="spellStart"/>
      <w:r>
        <w:t>gebürt</w:t>
      </w:r>
      <w:proofErr w:type="spellEnd"/>
      <w:r>
        <w:t xml:space="preserve"> sich auch </w:t>
      </w:r>
      <w:proofErr w:type="spellStart"/>
      <w:r>
        <w:t>auff</w:t>
      </w:r>
      <w:proofErr w:type="spellEnd"/>
      <w:r>
        <w:t xml:space="preserve"> solchen aller heiligsten Sabbath in keinem </w:t>
      </w:r>
      <w:proofErr w:type="spellStart"/>
      <w:r>
        <w:t>vnreinen</w:t>
      </w:r>
      <w:proofErr w:type="spellEnd"/>
      <w:r>
        <w:t xml:space="preserve"> befleckten Kleid vor dem allein heiligen Angesicht Gottes zu erscheinen/ </w:t>
      </w:r>
      <w:proofErr w:type="spellStart"/>
      <w:r>
        <w:t>dz</w:t>
      </w:r>
      <w:proofErr w:type="spellEnd"/>
      <w:r>
        <w:t xml:space="preserve"> ist aber kein ander Rock/ dann der in dem Blut des </w:t>
      </w:r>
      <w:proofErr w:type="spellStart"/>
      <w:r>
        <w:t>vnschuldigen</w:t>
      </w:r>
      <w:proofErr w:type="spellEnd"/>
      <w:r>
        <w:t xml:space="preserve"> </w:t>
      </w:r>
      <w:proofErr w:type="spellStart"/>
      <w:r>
        <w:t>Lämbleins</w:t>
      </w:r>
      <w:proofErr w:type="spellEnd"/>
      <w:r>
        <w:t xml:space="preserve"> Christi Jesu </w:t>
      </w:r>
      <w:proofErr w:type="spellStart"/>
      <w:r>
        <w:t>geferbet</w:t>
      </w:r>
      <w:proofErr w:type="spellEnd"/>
      <w:r>
        <w:t xml:space="preserve"> ist/ an dem allein hat Gott ein </w:t>
      </w:r>
      <w:proofErr w:type="spellStart"/>
      <w:r>
        <w:t>wolgefallen</w:t>
      </w:r>
      <w:proofErr w:type="spellEnd"/>
      <w:r>
        <w:t xml:space="preserve">/ </w:t>
      </w:r>
      <w:proofErr w:type="spellStart"/>
      <w:r>
        <w:t>Darumb</w:t>
      </w:r>
      <w:proofErr w:type="spellEnd"/>
      <w:r>
        <w:t xml:space="preserve"> muß sich der glaube allein </w:t>
      </w:r>
      <w:proofErr w:type="spellStart"/>
      <w:r>
        <w:t>darinn</w:t>
      </w:r>
      <w:proofErr w:type="spellEnd"/>
      <w:r>
        <w:t xml:space="preserve"> kleiden/ wenn er für Gott erscheinen </w:t>
      </w:r>
      <w:proofErr w:type="spellStart"/>
      <w:r>
        <w:t>vnd</w:t>
      </w:r>
      <w:proofErr w:type="spellEnd"/>
      <w:r>
        <w:t xml:space="preserve"> von </w:t>
      </w:r>
      <w:proofErr w:type="spellStart"/>
      <w:r>
        <w:t>jm</w:t>
      </w:r>
      <w:proofErr w:type="spellEnd"/>
      <w:r>
        <w:t xml:space="preserve"> </w:t>
      </w:r>
      <w:proofErr w:type="spellStart"/>
      <w:r>
        <w:t>Gerechtfertiget</w:t>
      </w:r>
      <w:proofErr w:type="spellEnd"/>
      <w:r>
        <w:t xml:space="preserve"> </w:t>
      </w:r>
      <w:proofErr w:type="spellStart"/>
      <w:r>
        <w:t>vnd</w:t>
      </w:r>
      <w:proofErr w:type="spellEnd"/>
      <w:r>
        <w:t xml:space="preserve"> Selig gemacht werden </w:t>
      </w:r>
      <w:proofErr w:type="spellStart"/>
      <w:r>
        <w:t>wil</w:t>
      </w:r>
      <w:proofErr w:type="spellEnd"/>
      <w:r>
        <w:t xml:space="preserve">/ das ist/ er muß allein </w:t>
      </w:r>
      <w:proofErr w:type="spellStart"/>
      <w:r>
        <w:t>vertrawen</w:t>
      </w:r>
      <w:proofErr w:type="spellEnd"/>
      <w:r>
        <w:t xml:space="preserve"> </w:t>
      </w:r>
      <w:proofErr w:type="spellStart"/>
      <w:r>
        <w:t>auff</w:t>
      </w:r>
      <w:proofErr w:type="spellEnd"/>
      <w:r>
        <w:t xml:space="preserve"> den gehorsam Jesu Christi/ den er in seinem leiden </w:t>
      </w:r>
      <w:proofErr w:type="spellStart"/>
      <w:r>
        <w:t>vnnd</w:t>
      </w:r>
      <w:proofErr w:type="spellEnd"/>
      <w:r>
        <w:t xml:space="preserve"> sterben vor </w:t>
      </w:r>
      <w:proofErr w:type="spellStart"/>
      <w:r>
        <w:t>vns</w:t>
      </w:r>
      <w:proofErr w:type="spellEnd"/>
      <w:r>
        <w:t xml:space="preserve"> alle </w:t>
      </w:r>
      <w:proofErr w:type="spellStart"/>
      <w:r>
        <w:t>volnbfracht</w:t>
      </w:r>
      <w:proofErr w:type="spellEnd"/>
      <w:r>
        <w:t xml:space="preserve"> hat/ </w:t>
      </w:r>
      <w:proofErr w:type="spellStart"/>
      <w:r>
        <w:t>vnd</w:t>
      </w:r>
      <w:proofErr w:type="spellEnd"/>
      <w:r>
        <w:t xml:space="preserve"> muß hie sein </w:t>
      </w:r>
      <w:proofErr w:type="spellStart"/>
      <w:r>
        <w:t>Wercktags</w:t>
      </w:r>
      <w:proofErr w:type="spellEnd"/>
      <w:r>
        <w:t xml:space="preserve"> </w:t>
      </w:r>
      <w:proofErr w:type="spellStart"/>
      <w:r>
        <w:t>kleider</w:t>
      </w:r>
      <w:proofErr w:type="spellEnd"/>
      <w:r>
        <w:t xml:space="preserve"> aller dinge verbergen/ das ist/ er muß </w:t>
      </w:r>
      <w:proofErr w:type="spellStart"/>
      <w:r>
        <w:t>auff</w:t>
      </w:r>
      <w:proofErr w:type="spellEnd"/>
      <w:r>
        <w:t xml:space="preserve"> seinen </w:t>
      </w:r>
      <w:proofErr w:type="spellStart"/>
      <w:r>
        <w:t>eygenen</w:t>
      </w:r>
      <w:proofErr w:type="spellEnd"/>
      <w:r>
        <w:t xml:space="preserve"> gehorsam </w:t>
      </w:r>
      <w:proofErr w:type="spellStart"/>
      <w:r>
        <w:t>vnd</w:t>
      </w:r>
      <w:proofErr w:type="spellEnd"/>
      <w:r>
        <w:t xml:space="preserve"> </w:t>
      </w:r>
      <w:proofErr w:type="spellStart"/>
      <w:r>
        <w:t>wirdigkeit</w:t>
      </w:r>
      <w:proofErr w:type="spellEnd"/>
      <w:r>
        <w:t xml:space="preserve"> gar nicht sehen noch </w:t>
      </w:r>
      <w:proofErr w:type="spellStart"/>
      <w:r>
        <w:t>trawen</w:t>
      </w:r>
      <w:proofErr w:type="spellEnd"/>
      <w:r>
        <w:t xml:space="preserve">/ denn er ist mit deß </w:t>
      </w:r>
      <w:proofErr w:type="spellStart"/>
      <w:r>
        <w:t>fleisches</w:t>
      </w:r>
      <w:proofErr w:type="spellEnd"/>
      <w:r>
        <w:t xml:space="preserve"> </w:t>
      </w:r>
      <w:proofErr w:type="spellStart"/>
      <w:r>
        <w:t>vnreinigkeit</w:t>
      </w:r>
      <w:proofErr w:type="spellEnd"/>
      <w:r>
        <w:t xml:space="preserve"> beflecket/ </w:t>
      </w:r>
      <w:proofErr w:type="spellStart"/>
      <w:r>
        <w:t>vnnd</w:t>
      </w:r>
      <w:proofErr w:type="spellEnd"/>
      <w:r>
        <w:t xml:space="preserve"> </w:t>
      </w:r>
      <w:proofErr w:type="spellStart"/>
      <w:r>
        <w:t>kan</w:t>
      </w:r>
      <w:proofErr w:type="spellEnd"/>
      <w:r>
        <w:t xml:space="preserve"> in dem </w:t>
      </w:r>
      <w:proofErr w:type="spellStart"/>
      <w:r>
        <w:t>gericht</w:t>
      </w:r>
      <w:proofErr w:type="spellEnd"/>
      <w:r>
        <w:t xml:space="preserve"> Gottes nicht bestehen. </w:t>
      </w:r>
    </w:p>
    <w:p w14:paraId="6C630B0E" w14:textId="77777777" w:rsidR="00977C1F" w:rsidRDefault="00977C1F" w:rsidP="00977C1F">
      <w:pPr>
        <w:pStyle w:val="StandardWeb"/>
      </w:pPr>
      <w:r>
        <w:t xml:space="preserve">Wenn er aber zu seinem </w:t>
      </w:r>
      <w:proofErr w:type="spellStart"/>
      <w:r>
        <w:t>Nechsten</w:t>
      </w:r>
      <w:proofErr w:type="spellEnd"/>
      <w:r>
        <w:t xml:space="preserve"> tritt/ so zeucht er die </w:t>
      </w:r>
      <w:proofErr w:type="spellStart"/>
      <w:r>
        <w:t>Wercktags</w:t>
      </w:r>
      <w:proofErr w:type="spellEnd"/>
      <w:r>
        <w:t xml:space="preserve"> </w:t>
      </w:r>
      <w:proofErr w:type="spellStart"/>
      <w:r>
        <w:t>kleider</w:t>
      </w:r>
      <w:proofErr w:type="spellEnd"/>
      <w:r>
        <w:t xml:space="preserve"> an/ das ist/ er beweiset durch die Liebe/ das er von Gott </w:t>
      </w:r>
      <w:proofErr w:type="spellStart"/>
      <w:r>
        <w:t>new</w:t>
      </w:r>
      <w:proofErr w:type="spellEnd"/>
      <w:r>
        <w:t xml:space="preserve"> geboren </w:t>
      </w:r>
      <w:proofErr w:type="spellStart"/>
      <w:r>
        <w:t>vnd</w:t>
      </w:r>
      <w:proofErr w:type="spellEnd"/>
      <w:r>
        <w:t xml:space="preserve"> zu allen guten </w:t>
      </w:r>
      <w:proofErr w:type="spellStart"/>
      <w:r>
        <w:t>Wercken</w:t>
      </w:r>
      <w:proofErr w:type="spellEnd"/>
      <w:r>
        <w:t xml:space="preserve"> von dem Geist Gottes bequem </w:t>
      </w:r>
      <w:proofErr w:type="spellStart"/>
      <w:r>
        <w:t>vnd</w:t>
      </w:r>
      <w:proofErr w:type="spellEnd"/>
      <w:r>
        <w:t xml:space="preserve"> </w:t>
      </w:r>
      <w:proofErr w:type="spellStart"/>
      <w:r>
        <w:t>krefftig</w:t>
      </w:r>
      <w:proofErr w:type="spellEnd"/>
      <w:r>
        <w:t xml:space="preserve"> gemacht ist. Das sey </w:t>
      </w:r>
      <w:proofErr w:type="spellStart"/>
      <w:r>
        <w:t>gnug</w:t>
      </w:r>
      <w:proofErr w:type="spellEnd"/>
      <w:r>
        <w:t xml:space="preserve"> von der Rechtfertigung deß </w:t>
      </w:r>
      <w:proofErr w:type="spellStart"/>
      <w:r>
        <w:t>Menschens</w:t>
      </w:r>
      <w:proofErr w:type="spellEnd"/>
      <w:r>
        <w:t xml:space="preserve"> für Gott </w:t>
      </w:r>
      <w:proofErr w:type="spellStart"/>
      <w:r>
        <w:t>vnd</w:t>
      </w:r>
      <w:proofErr w:type="spellEnd"/>
      <w:r>
        <w:t xml:space="preserve"> von den </w:t>
      </w:r>
      <w:proofErr w:type="spellStart"/>
      <w:r>
        <w:t>früchten</w:t>
      </w:r>
      <w:proofErr w:type="spellEnd"/>
      <w:r>
        <w:t xml:space="preserve"> so </w:t>
      </w:r>
      <w:proofErr w:type="spellStart"/>
      <w:r>
        <w:t>darauß</w:t>
      </w:r>
      <w:proofErr w:type="spellEnd"/>
      <w:r>
        <w:t xml:space="preserve"> wachsen durch den Glauben/ also das die </w:t>
      </w:r>
      <w:proofErr w:type="spellStart"/>
      <w:r>
        <w:t>Lesterer</w:t>
      </w:r>
      <w:proofErr w:type="spellEnd"/>
      <w:r>
        <w:t xml:space="preserve"> dieser Lehre/ welche vorgeben/ sie hindere gute </w:t>
      </w:r>
      <w:proofErr w:type="spellStart"/>
      <w:r>
        <w:t>Werck</w:t>
      </w:r>
      <w:proofErr w:type="spellEnd"/>
      <w:r>
        <w:t xml:space="preserve"> </w:t>
      </w:r>
      <w:proofErr w:type="spellStart"/>
      <w:r>
        <w:t>billich</w:t>
      </w:r>
      <w:proofErr w:type="spellEnd"/>
      <w:r>
        <w:t xml:space="preserve"> schamrot werden </w:t>
      </w:r>
      <w:proofErr w:type="spellStart"/>
      <w:r>
        <w:t>solten</w:t>
      </w:r>
      <w:proofErr w:type="spellEnd"/>
      <w:r>
        <w:t xml:space="preserve">/ was aber mehr </w:t>
      </w:r>
      <w:proofErr w:type="spellStart"/>
      <w:r>
        <w:t>auff</w:t>
      </w:r>
      <w:proofErr w:type="spellEnd"/>
      <w:r>
        <w:t xml:space="preserve"> derselbigen </w:t>
      </w:r>
      <w:proofErr w:type="spellStart"/>
      <w:r>
        <w:t>Sophisterey</w:t>
      </w:r>
      <w:proofErr w:type="spellEnd"/>
      <w:r>
        <w:t xml:space="preserve"> zu antworten/ </w:t>
      </w:r>
      <w:proofErr w:type="spellStart"/>
      <w:r>
        <w:t>wirdt</w:t>
      </w:r>
      <w:proofErr w:type="spellEnd"/>
      <w:r>
        <w:t xml:space="preserve"> </w:t>
      </w:r>
      <w:proofErr w:type="spellStart"/>
      <w:r>
        <w:t>inn</w:t>
      </w:r>
      <w:proofErr w:type="spellEnd"/>
      <w:r>
        <w:t xml:space="preserve"> </w:t>
      </w:r>
      <w:proofErr w:type="spellStart"/>
      <w:r>
        <w:t>vnser</w:t>
      </w:r>
      <w:proofErr w:type="spellEnd"/>
      <w:r>
        <w:t xml:space="preserve"> Predicanten </w:t>
      </w:r>
      <w:proofErr w:type="spellStart"/>
      <w:r>
        <w:t>bekantnus</w:t>
      </w:r>
      <w:proofErr w:type="spellEnd"/>
      <w:r>
        <w:t xml:space="preserve"> </w:t>
      </w:r>
      <w:proofErr w:type="spellStart"/>
      <w:r>
        <w:t>fürnemlich</w:t>
      </w:r>
      <w:proofErr w:type="spellEnd"/>
      <w:r>
        <w:t xml:space="preserve"> aber in der </w:t>
      </w:r>
      <w:proofErr w:type="spellStart"/>
      <w:r>
        <w:t>Augspurgischen</w:t>
      </w:r>
      <w:proofErr w:type="spellEnd"/>
      <w:r>
        <w:t xml:space="preserve"> Confession </w:t>
      </w:r>
      <w:proofErr w:type="spellStart"/>
      <w:r>
        <w:t>vnd</w:t>
      </w:r>
      <w:proofErr w:type="spellEnd"/>
      <w:r>
        <w:t xml:space="preserve"> </w:t>
      </w:r>
      <w:proofErr w:type="spellStart"/>
      <w:r>
        <w:t>jhrer</w:t>
      </w:r>
      <w:proofErr w:type="spellEnd"/>
      <w:r>
        <w:t xml:space="preserve"> Apologia </w:t>
      </w:r>
      <w:proofErr w:type="spellStart"/>
      <w:r>
        <w:t>weitleuffig</w:t>
      </w:r>
      <w:proofErr w:type="spellEnd"/>
      <w:r>
        <w:t xml:space="preserve"> angezeigt. </w:t>
      </w:r>
    </w:p>
    <w:p w14:paraId="2EABF79F" w14:textId="77777777" w:rsidR="00977C1F" w:rsidRDefault="00977C1F" w:rsidP="00977C1F">
      <w:pPr>
        <w:pStyle w:val="StandardWeb"/>
      </w:pPr>
      <w:r>
        <w:t xml:space="preserve">Wir aber wollen nu die </w:t>
      </w:r>
      <w:proofErr w:type="spellStart"/>
      <w:r>
        <w:t>vbrigen</w:t>
      </w:r>
      <w:proofErr w:type="spellEnd"/>
      <w:r>
        <w:t xml:space="preserve"> stuck der Christlichen Lehr </w:t>
      </w:r>
      <w:proofErr w:type="spellStart"/>
      <w:r>
        <w:t>vnnd</w:t>
      </w:r>
      <w:proofErr w:type="spellEnd"/>
      <w:r>
        <w:t xml:space="preserve"> Glaubens/ welche bey nahe alle in den </w:t>
      </w:r>
      <w:proofErr w:type="spellStart"/>
      <w:r>
        <w:t>Artickel</w:t>
      </w:r>
      <w:proofErr w:type="spellEnd"/>
      <w:r>
        <w:t xml:space="preserve"> der </w:t>
      </w:r>
      <w:proofErr w:type="spellStart"/>
      <w:r>
        <w:t>Heyligung</w:t>
      </w:r>
      <w:proofErr w:type="spellEnd"/>
      <w:r>
        <w:t xml:space="preserve"> gehören/ auch </w:t>
      </w:r>
      <w:proofErr w:type="spellStart"/>
      <w:r>
        <w:t>kürtzlich</w:t>
      </w:r>
      <w:proofErr w:type="spellEnd"/>
      <w:r>
        <w:t xml:space="preserve"> </w:t>
      </w:r>
      <w:proofErr w:type="spellStart"/>
      <w:r>
        <w:t>vberlauffen</w:t>
      </w:r>
      <w:proofErr w:type="spellEnd"/>
      <w:r>
        <w:t xml:space="preserve">. </w:t>
      </w:r>
    </w:p>
    <w:p w14:paraId="16475905" w14:textId="77777777" w:rsidR="00977C1F" w:rsidRDefault="00977C1F" w:rsidP="00977C1F">
      <w:pPr>
        <w:pStyle w:val="StandardWeb"/>
      </w:pPr>
      <w:r>
        <w:rPr>
          <w:rStyle w:val="Fett"/>
        </w:rPr>
        <w:t xml:space="preserve">Vom </w:t>
      </w:r>
      <w:proofErr w:type="spellStart"/>
      <w:r>
        <w:rPr>
          <w:rStyle w:val="Fett"/>
        </w:rPr>
        <w:t>heyligen</w:t>
      </w:r>
      <w:proofErr w:type="spellEnd"/>
      <w:r>
        <w:rPr>
          <w:rStyle w:val="Fett"/>
        </w:rPr>
        <w:t xml:space="preserve"> </w:t>
      </w:r>
      <w:proofErr w:type="spellStart"/>
      <w:r>
        <w:rPr>
          <w:rStyle w:val="Fett"/>
        </w:rPr>
        <w:t>Predigampt</w:t>
      </w:r>
      <w:proofErr w:type="spellEnd"/>
      <w:r>
        <w:rPr>
          <w:rStyle w:val="Fett"/>
        </w:rPr>
        <w:t xml:space="preserve"> </w:t>
      </w:r>
      <w:proofErr w:type="spellStart"/>
      <w:r>
        <w:rPr>
          <w:rStyle w:val="Fett"/>
        </w:rPr>
        <w:t>vnd</w:t>
      </w:r>
      <w:proofErr w:type="spellEnd"/>
      <w:r>
        <w:rPr>
          <w:rStyle w:val="Fett"/>
        </w:rPr>
        <w:t xml:space="preserve"> demselben angehengten Sacramenten.</w:t>
      </w:r>
      <w:r>
        <w:t xml:space="preserve"> </w:t>
      </w:r>
    </w:p>
    <w:p w14:paraId="4A2EC884" w14:textId="77777777" w:rsidR="00977C1F" w:rsidRDefault="00977C1F" w:rsidP="00977C1F">
      <w:pPr>
        <w:pStyle w:val="StandardWeb"/>
      </w:pPr>
      <w:r>
        <w:t xml:space="preserve">Denn das solcher </w:t>
      </w:r>
      <w:proofErr w:type="spellStart"/>
      <w:r>
        <w:t>seeligmachender</w:t>
      </w:r>
      <w:proofErr w:type="spellEnd"/>
      <w:r>
        <w:t xml:space="preserve">/ lebendiger/ </w:t>
      </w:r>
      <w:proofErr w:type="spellStart"/>
      <w:r>
        <w:t>krefftiger</w:t>
      </w:r>
      <w:proofErr w:type="spellEnd"/>
      <w:r>
        <w:t xml:space="preserve">/ fruchtbarer Glaube/ </w:t>
      </w:r>
      <w:proofErr w:type="spellStart"/>
      <w:r>
        <w:t>dauon</w:t>
      </w:r>
      <w:proofErr w:type="spellEnd"/>
      <w:r>
        <w:t xml:space="preserve"> im </w:t>
      </w:r>
      <w:proofErr w:type="spellStart"/>
      <w:r>
        <w:t>Artickel</w:t>
      </w:r>
      <w:proofErr w:type="spellEnd"/>
      <w:r>
        <w:t xml:space="preserve"> der Rechtfertigung gesagt ist/ in </w:t>
      </w:r>
      <w:proofErr w:type="spellStart"/>
      <w:r>
        <w:t>vnsern</w:t>
      </w:r>
      <w:proofErr w:type="spellEnd"/>
      <w:r>
        <w:t xml:space="preserve"> </w:t>
      </w:r>
      <w:proofErr w:type="spellStart"/>
      <w:r>
        <w:t>Hertzen</w:t>
      </w:r>
      <w:proofErr w:type="spellEnd"/>
      <w:r>
        <w:t xml:space="preserve"> angezündet/ </w:t>
      </w:r>
      <w:proofErr w:type="spellStart"/>
      <w:r>
        <w:t>vnnd</w:t>
      </w:r>
      <w:proofErr w:type="spellEnd"/>
      <w:r>
        <w:t xml:space="preserve"> wir dadurch dem Herren Christo/ zu empfangen die ewige </w:t>
      </w:r>
      <w:proofErr w:type="spellStart"/>
      <w:r>
        <w:t>seligkeit</w:t>
      </w:r>
      <w:proofErr w:type="spellEnd"/>
      <w:r>
        <w:t xml:space="preserve">/ </w:t>
      </w:r>
      <w:proofErr w:type="spellStart"/>
      <w:r>
        <w:t>eingeleibt</w:t>
      </w:r>
      <w:proofErr w:type="spellEnd"/>
      <w:r>
        <w:t xml:space="preserve"> werden möchten/ ist der </w:t>
      </w:r>
      <w:proofErr w:type="spellStart"/>
      <w:r>
        <w:t>Heylige</w:t>
      </w:r>
      <w:proofErr w:type="spellEnd"/>
      <w:r>
        <w:t xml:space="preserve"> Geist gesandt/ welcher durch die Predigt deß </w:t>
      </w:r>
      <w:proofErr w:type="spellStart"/>
      <w:r>
        <w:t>Euangelij</w:t>
      </w:r>
      <w:proofErr w:type="spellEnd"/>
      <w:r>
        <w:t xml:space="preserve"> </w:t>
      </w:r>
      <w:proofErr w:type="spellStart"/>
      <w:r>
        <w:t>vnd</w:t>
      </w:r>
      <w:proofErr w:type="spellEnd"/>
      <w:r>
        <w:t xml:space="preserve"> durch die Sacramente von Christo </w:t>
      </w:r>
      <w:proofErr w:type="spellStart"/>
      <w:r>
        <w:t>gestifftet</w:t>
      </w:r>
      <w:proofErr w:type="spellEnd"/>
      <w:r>
        <w:t xml:space="preserve">/ </w:t>
      </w:r>
      <w:proofErr w:type="spellStart"/>
      <w:r>
        <w:t>vns</w:t>
      </w:r>
      <w:proofErr w:type="spellEnd"/>
      <w:r>
        <w:t xml:space="preserve"> </w:t>
      </w:r>
      <w:proofErr w:type="spellStart"/>
      <w:r>
        <w:t>new</w:t>
      </w:r>
      <w:proofErr w:type="spellEnd"/>
      <w:r>
        <w:t xml:space="preserve"> </w:t>
      </w:r>
      <w:proofErr w:type="spellStart"/>
      <w:r>
        <w:t>geberet</w:t>
      </w:r>
      <w:proofErr w:type="spellEnd"/>
      <w:r>
        <w:t xml:space="preserve"> </w:t>
      </w:r>
      <w:proofErr w:type="spellStart"/>
      <w:r>
        <w:t>vnd</w:t>
      </w:r>
      <w:proofErr w:type="spellEnd"/>
      <w:r>
        <w:t xml:space="preserve"> den glauben/ </w:t>
      </w:r>
      <w:proofErr w:type="spellStart"/>
      <w:r>
        <w:t>sampt</w:t>
      </w:r>
      <w:proofErr w:type="spellEnd"/>
      <w:r>
        <w:t xml:space="preserve"> all seinen </w:t>
      </w:r>
      <w:proofErr w:type="spellStart"/>
      <w:r>
        <w:t>früchten</w:t>
      </w:r>
      <w:proofErr w:type="spellEnd"/>
      <w:r>
        <w:t xml:space="preserve">/ in </w:t>
      </w:r>
      <w:proofErr w:type="spellStart"/>
      <w:r>
        <w:t>vnsern</w:t>
      </w:r>
      <w:proofErr w:type="spellEnd"/>
      <w:r>
        <w:t xml:space="preserve"> </w:t>
      </w:r>
      <w:proofErr w:type="spellStart"/>
      <w:r>
        <w:t>Hertzen</w:t>
      </w:r>
      <w:proofErr w:type="spellEnd"/>
      <w:r>
        <w:t xml:space="preserve"> </w:t>
      </w:r>
      <w:proofErr w:type="spellStart"/>
      <w:r>
        <w:t>wircket</w:t>
      </w:r>
      <w:proofErr w:type="spellEnd"/>
      <w:r>
        <w:t xml:space="preserve">. </w:t>
      </w:r>
    </w:p>
    <w:p w14:paraId="7FCF5687" w14:textId="77777777" w:rsidR="00977C1F" w:rsidRDefault="00977C1F" w:rsidP="00977C1F">
      <w:pPr>
        <w:pStyle w:val="StandardWeb"/>
      </w:pPr>
      <w:proofErr w:type="spellStart"/>
      <w:r>
        <w:t>Vnnd</w:t>
      </w:r>
      <w:proofErr w:type="spellEnd"/>
      <w:r>
        <w:t xml:space="preserve"> soll sich </w:t>
      </w:r>
      <w:proofErr w:type="spellStart"/>
      <w:r>
        <w:t>niemandt</w:t>
      </w:r>
      <w:proofErr w:type="spellEnd"/>
      <w:r>
        <w:t xml:space="preserve"> durch die Schwermer </w:t>
      </w:r>
      <w:proofErr w:type="spellStart"/>
      <w:r>
        <w:t>verfüren</w:t>
      </w:r>
      <w:proofErr w:type="spellEnd"/>
      <w:r>
        <w:t xml:space="preserve"> </w:t>
      </w:r>
      <w:proofErr w:type="spellStart"/>
      <w:r>
        <w:t>vnd</w:t>
      </w:r>
      <w:proofErr w:type="spellEnd"/>
      <w:r>
        <w:t xml:space="preserve"> </w:t>
      </w:r>
      <w:proofErr w:type="spellStart"/>
      <w:r>
        <w:t>vberreden</w:t>
      </w:r>
      <w:proofErr w:type="spellEnd"/>
      <w:r>
        <w:t xml:space="preserve"> lassen/ als könne man die </w:t>
      </w:r>
      <w:proofErr w:type="spellStart"/>
      <w:r>
        <w:t>gabe</w:t>
      </w:r>
      <w:proofErr w:type="spellEnd"/>
      <w:r>
        <w:t xml:space="preserve"> deß </w:t>
      </w:r>
      <w:proofErr w:type="spellStart"/>
      <w:r>
        <w:t>heyligen</w:t>
      </w:r>
      <w:proofErr w:type="spellEnd"/>
      <w:r>
        <w:t xml:space="preserve"> Geistes/ </w:t>
      </w:r>
      <w:proofErr w:type="spellStart"/>
      <w:r>
        <w:t>ohn</w:t>
      </w:r>
      <w:proofErr w:type="spellEnd"/>
      <w:r>
        <w:t xml:space="preserve"> die Predigt </w:t>
      </w:r>
      <w:proofErr w:type="spellStart"/>
      <w:r>
        <w:t>vnnd</w:t>
      </w:r>
      <w:proofErr w:type="spellEnd"/>
      <w:r>
        <w:t xml:space="preserve"> </w:t>
      </w:r>
      <w:proofErr w:type="spellStart"/>
      <w:r>
        <w:t>betrachtung</w:t>
      </w:r>
      <w:proofErr w:type="spellEnd"/>
      <w:r>
        <w:t xml:space="preserve"> deß </w:t>
      </w:r>
      <w:proofErr w:type="spellStart"/>
      <w:r>
        <w:t>Euangelij</w:t>
      </w:r>
      <w:proofErr w:type="spellEnd"/>
      <w:r>
        <w:t xml:space="preserve">/ </w:t>
      </w:r>
      <w:proofErr w:type="spellStart"/>
      <w:r>
        <w:t>vnd</w:t>
      </w:r>
      <w:proofErr w:type="spellEnd"/>
      <w:r>
        <w:t xml:space="preserve"> </w:t>
      </w:r>
      <w:proofErr w:type="spellStart"/>
      <w:r>
        <w:t>ohn</w:t>
      </w:r>
      <w:proofErr w:type="spellEnd"/>
      <w:r>
        <w:t xml:space="preserve"> den rechten brauch derer Sacrament/ die Christus </w:t>
      </w:r>
      <w:proofErr w:type="spellStart"/>
      <w:r>
        <w:t>engesetzet</w:t>
      </w:r>
      <w:proofErr w:type="spellEnd"/>
      <w:r>
        <w:t xml:space="preserve"> hat/ bekommen. Denn das </w:t>
      </w:r>
      <w:proofErr w:type="spellStart"/>
      <w:r>
        <w:t>Predigampt</w:t>
      </w:r>
      <w:proofErr w:type="spellEnd"/>
      <w:r>
        <w:t xml:space="preserve"> </w:t>
      </w:r>
      <w:proofErr w:type="spellStart"/>
      <w:r>
        <w:t>heist</w:t>
      </w:r>
      <w:proofErr w:type="spellEnd"/>
      <w:r>
        <w:t xml:space="preserve"> nicht </w:t>
      </w:r>
      <w:proofErr w:type="spellStart"/>
      <w:r>
        <w:t>vmb</w:t>
      </w:r>
      <w:proofErr w:type="spellEnd"/>
      <w:r>
        <w:t xml:space="preserve"> sonst ein </w:t>
      </w:r>
      <w:proofErr w:type="spellStart"/>
      <w:r>
        <w:t>Ampt</w:t>
      </w:r>
      <w:proofErr w:type="spellEnd"/>
      <w:r>
        <w:t xml:space="preserve"> deß Geistes/ auch nicht </w:t>
      </w:r>
      <w:proofErr w:type="spellStart"/>
      <w:r>
        <w:t>vmb</w:t>
      </w:r>
      <w:proofErr w:type="spellEnd"/>
      <w:r>
        <w:t xml:space="preserve"> sonst ein </w:t>
      </w:r>
      <w:proofErr w:type="spellStart"/>
      <w:r>
        <w:t>zeugniß</w:t>
      </w:r>
      <w:proofErr w:type="spellEnd"/>
      <w:r>
        <w:t xml:space="preserve"> Gottes/ damit er in der </w:t>
      </w:r>
      <w:proofErr w:type="spellStart"/>
      <w:r>
        <w:t>glaubigen</w:t>
      </w:r>
      <w:proofErr w:type="spellEnd"/>
      <w:r>
        <w:t xml:space="preserve"> </w:t>
      </w:r>
      <w:proofErr w:type="spellStart"/>
      <w:r>
        <w:t>Hertzen</w:t>
      </w:r>
      <w:proofErr w:type="spellEnd"/>
      <w:r>
        <w:t xml:space="preserve">/ von seinem Son zeuget/ das </w:t>
      </w:r>
      <w:proofErr w:type="spellStart"/>
      <w:r>
        <w:t>Euangelium</w:t>
      </w:r>
      <w:proofErr w:type="spellEnd"/>
      <w:r>
        <w:t xml:space="preserve"> </w:t>
      </w:r>
      <w:proofErr w:type="spellStart"/>
      <w:r>
        <w:t>heist</w:t>
      </w:r>
      <w:proofErr w:type="spellEnd"/>
      <w:r>
        <w:t xml:space="preserve"> nicht </w:t>
      </w:r>
      <w:proofErr w:type="spellStart"/>
      <w:r>
        <w:t>vmb</w:t>
      </w:r>
      <w:proofErr w:type="spellEnd"/>
      <w:r>
        <w:t xml:space="preserve"> sonst ein </w:t>
      </w:r>
      <w:proofErr w:type="spellStart"/>
      <w:r>
        <w:t>krafft</w:t>
      </w:r>
      <w:proofErr w:type="spellEnd"/>
      <w:r>
        <w:t xml:space="preserve"> Gottes </w:t>
      </w:r>
      <w:proofErr w:type="spellStart"/>
      <w:r>
        <w:t>seelig</w:t>
      </w:r>
      <w:proofErr w:type="spellEnd"/>
      <w:r>
        <w:t xml:space="preserve"> zu machen alle die daran glauben/ es </w:t>
      </w:r>
      <w:proofErr w:type="spellStart"/>
      <w:r>
        <w:t>heist</w:t>
      </w:r>
      <w:proofErr w:type="spellEnd"/>
      <w:r>
        <w:t xml:space="preserve"> nicht </w:t>
      </w:r>
      <w:proofErr w:type="spellStart"/>
      <w:r>
        <w:t>vmb</w:t>
      </w:r>
      <w:proofErr w:type="spellEnd"/>
      <w:r>
        <w:t xml:space="preserve"> sonst ein Predig deß Glaubens/ dadurch Gott den Geist richtet oder </w:t>
      </w:r>
      <w:proofErr w:type="spellStart"/>
      <w:r>
        <w:t>gibet</w:t>
      </w:r>
      <w:proofErr w:type="spellEnd"/>
      <w:r>
        <w:t xml:space="preserve"> </w:t>
      </w:r>
      <w:proofErr w:type="spellStart"/>
      <w:r>
        <w:t>vnnd</w:t>
      </w:r>
      <w:proofErr w:type="spellEnd"/>
      <w:r>
        <w:t xml:space="preserve"> </w:t>
      </w:r>
      <w:proofErr w:type="spellStart"/>
      <w:r>
        <w:t>krefftigklich</w:t>
      </w:r>
      <w:proofErr w:type="spellEnd"/>
      <w:r>
        <w:t xml:space="preserve"> in </w:t>
      </w:r>
      <w:proofErr w:type="spellStart"/>
      <w:r>
        <w:t>vns</w:t>
      </w:r>
      <w:proofErr w:type="spellEnd"/>
      <w:r>
        <w:t xml:space="preserve"> </w:t>
      </w:r>
      <w:proofErr w:type="spellStart"/>
      <w:r>
        <w:t>wircket</w:t>
      </w:r>
      <w:proofErr w:type="spellEnd"/>
      <w:r>
        <w:t xml:space="preserve">/ wie </w:t>
      </w:r>
      <w:proofErr w:type="spellStart"/>
      <w:r>
        <w:t>Galat</w:t>
      </w:r>
      <w:proofErr w:type="spellEnd"/>
      <w:r>
        <w:t xml:space="preserve">. 3. </w:t>
      </w:r>
      <w:proofErr w:type="spellStart"/>
      <w:r>
        <w:t>geschriben</w:t>
      </w:r>
      <w:proofErr w:type="spellEnd"/>
      <w:r>
        <w:t xml:space="preserve"> stehet. </w:t>
      </w:r>
    </w:p>
    <w:p w14:paraId="50376C6F" w14:textId="77777777" w:rsidR="00977C1F" w:rsidRDefault="00977C1F" w:rsidP="00977C1F">
      <w:pPr>
        <w:pStyle w:val="StandardWeb"/>
      </w:pPr>
      <w:r>
        <w:t xml:space="preserve">So soll aber das Predig </w:t>
      </w:r>
      <w:proofErr w:type="spellStart"/>
      <w:r>
        <w:t>Ampt</w:t>
      </w:r>
      <w:proofErr w:type="spellEnd"/>
      <w:r>
        <w:t xml:space="preserve"> geübt werden/ das man zum ersten das Gesetz predige </w:t>
      </w:r>
      <w:proofErr w:type="spellStart"/>
      <w:r>
        <w:t>vnd</w:t>
      </w:r>
      <w:proofErr w:type="spellEnd"/>
      <w:r>
        <w:t xml:space="preserve"> dadurch </w:t>
      </w:r>
      <w:proofErr w:type="spellStart"/>
      <w:r>
        <w:t>erkenntnuß</w:t>
      </w:r>
      <w:proofErr w:type="spellEnd"/>
      <w:r>
        <w:t xml:space="preserve"> der </w:t>
      </w:r>
      <w:proofErr w:type="spellStart"/>
      <w:r>
        <w:t>sünden</w:t>
      </w:r>
      <w:proofErr w:type="spellEnd"/>
      <w:r>
        <w:t xml:space="preserve"> </w:t>
      </w:r>
      <w:proofErr w:type="spellStart"/>
      <w:r>
        <w:t>vnd</w:t>
      </w:r>
      <w:proofErr w:type="spellEnd"/>
      <w:r>
        <w:t xml:space="preserve"> </w:t>
      </w:r>
      <w:proofErr w:type="spellStart"/>
      <w:r>
        <w:t>ware</w:t>
      </w:r>
      <w:proofErr w:type="spellEnd"/>
      <w:r>
        <w:t xml:space="preserve"> </w:t>
      </w:r>
      <w:proofErr w:type="spellStart"/>
      <w:r>
        <w:t>rewe</w:t>
      </w:r>
      <w:proofErr w:type="spellEnd"/>
      <w:r>
        <w:t xml:space="preserve"> erwecke/ darnach das </w:t>
      </w:r>
      <w:proofErr w:type="spellStart"/>
      <w:r>
        <w:t>Euangelium</w:t>
      </w:r>
      <w:proofErr w:type="spellEnd"/>
      <w:r>
        <w:t xml:space="preserve">/ von </w:t>
      </w:r>
      <w:proofErr w:type="spellStart"/>
      <w:r>
        <w:t>vergebung</w:t>
      </w:r>
      <w:proofErr w:type="spellEnd"/>
      <w:r>
        <w:t xml:space="preserve"> der </w:t>
      </w:r>
      <w:proofErr w:type="spellStart"/>
      <w:r>
        <w:t>sünde</w:t>
      </w:r>
      <w:proofErr w:type="spellEnd"/>
      <w:r>
        <w:t xml:space="preserve"> </w:t>
      </w:r>
      <w:proofErr w:type="spellStart"/>
      <w:r>
        <w:t>vmb</w:t>
      </w:r>
      <w:proofErr w:type="spellEnd"/>
      <w:r>
        <w:t xml:space="preserve"> Christi willen/ verkündige/ </w:t>
      </w:r>
      <w:proofErr w:type="spellStart"/>
      <w:r>
        <w:t>vnnd</w:t>
      </w:r>
      <w:proofErr w:type="spellEnd"/>
      <w:r>
        <w:t xml:space="preserve"> den </w:t>
      </w:r>
      <w:proofErr w:type="spellStart"/>
      <w:r>
        <w:t>Glaubigen</w:t>
      </w:r>
      <w:proofErr w:type="spellEnd"/>
      <w:r>
        <w:t xml:space="preserve"> daraus die Absolution spreche/ welches nützlich ist/ das nicht allein in </w:t>
      </w:r>
      <w:proofErr w:type="spellStart"/>
      <w:r>
        <w:t>offentliichen</w:t>
      </w:r>
      <w:proofErr w:type="spellEnd"/>
      <w:r>
        <w:t xml:space="preserve"> Predigten zum </w:t>
      </w:r>
      <w:proofErr w:type="spellStart"/>
      <w:r>
        <w:t>gantzen</w:t>
      </w:r>
      <w:proofErr w:type="spellEnd"/>
      <w:r>
        <w:t xml:space="preserve"> </w:t>
      </w:r>
      <w:proofErr w:type="spellStart"/>
      <w:r>
        <w:t>hauffen</w:t>
      </w:r>
      <w:proofErr w:type="spellEnd"/>
      <w:r>
        <w:t xml:space="preserve">/ sondern auch einem jeglichen der sich nach löblichen brauch der </w:t>
      </w:r>
      <w:proofErr w:type="spellStart"/>
      <w:r>
        <w:t>kirchen</w:t>
      </w:r>
      <w:proofErr w:type="spellEnd"/>
      <w:r>
        <w:t xml:space="preserve">/ welchen wir auch behalten haben/ zur beichte findet/ insonderheit geschehe. </w:t>
      </w:r>
    </w:p>
    <w:p w14:paraId="7947ADAC" w14:textId="77777777" w:rsidR="00977C1F" w:rsidRDefault="00977C1F" w:rsidP="00977C1F">
      <w:pPr>
        <w:pStyle w:val="StandardWeb"/>
      </w:pPr>
      <w:r>
        <w:t xml:space="preserve">Neben </w:t>
      </w:r>
      <w:proofErr w:type="spellStart"/>
      <w:r>
        <w:t>diser</w:t>
      </w:r>
      <w:proofErr w:type="spellEnd"/>
      <w:r>
        <w:t xml:space="preserve"> Predigt sollen auch die zwey Sacrament/ nemlich die </w:t>
      </w:r>
      <w:proofErr w:type="spellStart"/>
      <w:r>
        <w:t>Tauff</w:t>
      </w:r>
      <w:proofErr w:type="spellEnd"/>
      <w:r>
        <w:t xml:space="preserve"> </w:t>
      </w:r>
      <w:proofErr w:type="spellStart"/>
      <w:r>
        <w:t>vnd</w:t>
      </w:r>
      <w:proofErr w:type="spellEnd"/>
      <w:r>
        <w:t xml:space="preserve"> das </w:t>
      </w:r>
      <w:proofErr w:type="spellStart"/>
      <w:r>
        <w:t>Abendmal</w:t>
      </w:r>
      <w:proofErr w:type="spellEnd"/>
      <w:r>
        <w:t xml:space="preserve"> Christi/ nach desselbigen </w:t>
      </w:r>
      <w:proofErr w:type="spellStart"/>
      <w:r>
        <w:t>vnsers</w:t>
      </w:r>
      <w:proofErr w:type="spellEnd"/>
      <w:r>
        <w:t xml:space="preserve"> Herren Christi </w:t>
      </w:r>
      <w:proofErr w:type="spellStart"/>
      <w:r>
        <w:t>ordnung</w:t>
      </w:r>
      <w:proofErr w:type="spellEnd"/>
      <w:r>
        <w:t xml:space="preserve"> </w:t>
      </w:r>
      <w:proofErr w:type="spellStart"/>
      <w:r>
        <w:t>vnnd</w:t>
      </w:r>
      <w:proofErr w:type="spellEnd"/>
      <w:r>
        <w:t xml:space="preserve"> </w:t>
      </w:r>
      <w:proofErr w:type="spellStart"/>
      <w:r>
        <w:t>befehl</w:t>
      </w:r>
      <w:proofErr w:type="spellEnd"/>
      <w:r>
        <w:t xml:space="preserve">/ gereichet </w:t>
      </w:r>
      <w:proofErr w:type="spellStart"/>
      <w:r>
        <w:t>vnnd</w:t>
      </w:r>
      <w:proofErr w:type="spellEnd"/>
      <w:r>
        <w:t xml:space="preserve"> empfangen werden: </w:t>
      </w:r>
      <w:proofErr w:type="spellStart"/>
      <w:r>
        <w:t>WElche</w:t>
      </w:r>
      <w:proofErr w:type="spellEnd"/>
      <w:r>
        <w:t xml:space="preserve"> </w:t>
      </w:r>
      <w:proofErr w:type="spellStart"/>
      <w:r>
        <w:t>seind</w:t>
      </w:r>
      <w:proofErr w:type="spellEnd"/>
      <w:r>
        <w:t xml:space="preserve"> auch </w:t>
      </w:r>
      <w:proofErr w:type="spellStart"/>
      <w:r>
        <w:t>werckzeuge</w:t>
      </w:r>
      <w:proofErr w:type="spellEnd"/>
      <w:r>
        <w:t xml:space="preserve">/ dadurch der heilige Geist den Glauben anzündet/ </w:t>
      </w:r>
      <w:proofErr w:type="spellStart"/>
      <w:r>
        <w:t>vnd</w:t>
      </w:r>
      <w:proofErr w:type="spellEnd"/>
      <w:r>
        <w:t xml:space="preserve"> </w:t>
      </w:r>
      <w:proofErr w:type="spellStart"/>
      <w:r>
        <w:t>sigel</w:t>
      </w:r>
      <w:proofErr w:type="spellEnd"/>
      <w:r>
        <w:t xml:space="preserve"> der </w:t>
      </w:r>
      <w:proofErr w:type="spellStart"/>
      <w:r>
        <w:t>verheissenen</w:t>
      </w:r>
      <w:proofErr w:type="spellEnd"/>
      <w:r>
        <w:t xml:space="preserve"> </w:t>
      </w:r>
      <w:proofErr w:type="spellStart"/>
      <w:r>
        <w:t>gnaden</w:t>
      </w:r>
      <w:proofErr w:type="spellEnd"/>
      <w:r>
        <w:t xml:space="preserve"> Gottes/ dadurch er den Glauben </w:t>
      </w:r>
      <w:proofErr w:type="spellStart"/>
      <w:r>
        <w:t>bestettiget</w:t>
      </w:r>
      <w:proofErr w:type="spellEnd"/>
      <w:r>
        <w:t xml:space="preserve">/ </w:t>
      </w:r>
      <w:proofErr w:type="spellStart"/>
      <w:r>
        <w:t>stercket</w:t>
      </w:r>
      <w:proofErr w:type="spellEnd"/>
      <w:r>
        <w:t xml:space="preserve"> </w:t>
      </w:r>
      <w:proofErr w:type="spellStart"/>
      <w:r>
        <w:t>vnd</w:t>
      </w:r>
      <w:proofErr w:type="spellEnd"/>
      <w:r>
        <w:t xml:space="preserve"> </w:t>
      </w:r>
      <w:proofErr w:type="spellStart"/>
      <w:r>
        <w:t>erhelt</w:t>
      </w:r>
      <w:proofErr w:type="spellEnd"/>
      <w:r>
        <w:t xml:space="preserve">: </w:t>
      </w:r>
    </w:p>
    <w:p w14:paraId="4DDE8709" w14:textId="77777777" w:rsidR="00977C1F" w:rsidRDefault="00977C1F" w:rsidP="00977C1F">
      <w:pPr>
        <w:pStyle w:val="StandardWeb"/>
      </w:pPr>
      <w:r>
        <w:t xml:space="preserve">Die </w:t>
      </w:r>
      <w:proofErr w:type="spellStart"/>
      <w:r>
        <w:t>Tauff</w:t>
      </w:r>
      <w:proofErr w:type="spellEnd"/>
      <w:r>
        <w:t xml:space="preserve"> ist ein Bad der Widergeburt </w:t>
      </w:r>
      <w:proofErr w:type="spellStart"/>
      <w:r>
        <w:t>vnd</w:t>
      </w:r>
      <w:proofErr w:type="spellEnd"/>
      <w:r>
        <w:t xml:space="preserve"> der </w:t>
      </w:r>
      <w:proofErr w:type="spellStart"/>
      <w:r>
        <w:t>ernewerung</w:t>
      </w:r>
      <w:proofErr w:type="spellEnd"/>
      <w:r>
        <w:t xml:space="preserve"> deß heiligen Geistes/ darin </w:t>
      </w:r>
      <w:proofErr w:type="spellStart"/>
      <w:r>
        <w:t>vns</w:t>
      </w:r>
      <w:proofErr w:type="spellEnd"/>
      <w:r>
        <w:t xml:space="preserve"> Christus angezogen </w:t>
      </w:r>
      <w:proofErr w:type="spellStart"/>
      <w:r>
        <w:t>vnd</w:t>
      </w:r>
      <w:proofErr w:type="spellEnd"/>
      <w:r>
        <w:t xml:space="preserve"> wir </w:t>
      </w:r>
      <w:proofErr w:type="spellStart"/>
      <w:r>
        <w:t>jhm</w:t>
      </w:r>
      <w:proofErr w:type="spellEnd"/>
      <w:r>
        <w:t xml:space="preserve"> </w:t>
      </w:r>
      <w:proofErr w:type="spellStart"/>
      <w:r>
        <w:t>eingeleibt</w:t>
      </w:r>
      <w:proofErr w:type="spellEnd"/>
      <w:r>
        <w:t xml:space="preserve"> werden/ das wir zu eigen haben/ alles was er mit seinem </w:t>
      </w:r>
      <w:proofErr w:type="spellStart"/>
      <w:r>
        <w:t>leden</w:t>
      </w:r>
      <w:proofErr w:type="spellEnd"/>
      <w:r>
        <w:t xml:space="preserve"> </w:t>
      </w:r>
      <w:proofErr w:type="spellStart"/>
      <w:r>
        <w:t>vnd</w:t>
      </w:r>
      <w:proofErr w:type="spellEnd"/>
      <w:r>
        <w:t xml:space="preserve"> sterben verdienet/ </w:t>
      </w:r>
      <w:proofErr w:type="spellStart"/>
      <w:r>
        <w:t>vnnd</w:t>
      </w:r>
      <w:proofErr w:type="spellEnd"/>
      <w:r>
        <w:t xml:space="preserve"> durch sein Herrliche </w:t>
      </w:r>
      <w:proofErr w:type="spellStart"/>
      <w:r>
        <w:t>Aufferstehung</w:t>
      </w:r>
      <w:proofErr w:type="spellEnd"/>
      <w:r>
        <w:t xml:space="preserve"> gebracht hat/ nemlich </w:t>
      </w:r>
      <w:proofErr w:type="spellStart"/>
      <w:r>
        <w:t>vergebung</w:t>
      </w:r>
      <w:proofErr w:type="spellEnd"/>
      <w:r>
        <w:t xml:space="preserve"> der Sünden/ zugerechnet Gerechtigkeit/ </w:t>
      </w:r>
      <w:proofErr w:type="spellStart"/>
      <w:r>
        <w:t>vnd</w:t>
      </w:r>
      <w:proofErr w:type="spellEnd"/>
      <w:r>
        <w:t xml:space="preserve"> das ewige Leben. </w:t>
      </w:r>
    </w:p>
    <w:p w14:paraId="6CEF3F4E" w14:textId="77777777" w:rsidR="00977C1F" w:rsidRDefault="00977C1F" w:rsidP="00977C1F">
      <w:pPr>
        <w:pStyle w:val="StandardWeb"/>
      </w:pPr>
      <w:proofErr w:type="spellStart"/>
      <w:r>
        <w:t>Darumb</w:t>
      </w:r>
      <w:proofErr w:type="spellEnd"/>
      <w:r>
        <w:t xml:space="preserve"> sollen auch die jungen Kindlein </w:t>
      </w:r>
      <w:proofErr w:type="spellStart"/>
      <w:r>
        <w:t>getaufft</w:t>
      </w:r>
      <w:proofErr w:type="spellEnd"/>
      <w:r>
        <w:t xml:space="preserve"> werden/ denn der Herr Christus hat auch für sie </w:t>
      </w:r>
      <w:proofErr w:type="spellStart"/>
      <w:r>
        <w:t>geliedten</w:t>
      </w:r>
      <w:proofErr w:type="spellEnd"/>
      <w:r>
        <w:t xml:space="preserve">/ </w:t>
      </w:r>
      <w:proofErr w:type="spellStart"/>
      <w:r>
        <w:t>vnnd</w:t>
      </w:r>
      <w:proofErr w:type="spellEnd"/>
      <w:r>
        <w:t xml:space="preserve"> </w:t>
      </w:r>
      <w:proofErr w:type="spellStart"/>
      <w:r>
        <w:t>wil</w:t>
      </w:r>
      <w:proofErr w:type="spellEnd"/>
      <w:r>
        <w:t xml:space="preserve"> das sie </w:t>
      </w:r>
      <w:proofErr w:type="spellStart"/>
      <w:r>
        <w:t>jhm</w:t>
      </w:r>
      <w:proofErr w:type="spellEnd"/>
      <w:r>
        <w:t xml:space="preserve"> zugebracht </w:t>
      </w:r>
      <w:proofErr w:type="spellStart"/>
      <w:r>
        <w:t>vnnd</w:t>
      </w:r>
      <w:proofErr w:type="spellEnd"/>
      <w:r>
        <w:t xml:space="preserve"> seiner Kirchen </w:t>
      </w:r>
      <w:proofErr w:type="spellStart"/>
      <w:r>
        <w:t>eingeleibet</w:t>
      </w:r>
      <w:proofErr w:type="spellEnd"/>
      <w:r>
        <w:t xml:space="preserve"> werden/ welches nicht anders geschehen kann/ dann durch die </w:t>
      </w:r>
      <w:proofErr w:type="spellStart"/>
      <w:r>
        <w:t>Tauffe</w:t>
      </w:r>
      <w:proofErr w:type="spellEnd"/>
      <w:r>
        <w:t xml:space="preserve">/ </w:t>
      </w:r>
      <w:proofErr w:type="spellStart"/>
      <w:r>
        <w:t>ohn</w:t>
      </w:r>
      <w:proofErr w:type="spellEnd"/>
      <w:r>
        <w:t xml:space="preserve"> das in </w:t>
      </w:r>
      <w:proofErr w:type="spellStart"/>
      <w:r>
        <w:t>vnuermeidlicht</w:t>
      </w:r>
      <w:proofErr w:type="spellEnd"/>
      <w:r>
        <w:t xml:space="preserve"> noch </w:t>
      </w:r>
      <w:proofErr w:type="spellStart"/>
      <w:r>
        <w:t>dz</w:t>
      </w:r>
      <w:proofErr w:type="spellEnd"/>
      <w:r>
        <w:t xml:space="preserve"> Christlich Gebet der Eltern </w:t>
      </w:r>
      <w:proofErr w:type="spellStart"/>
      <w:r>
        <w:t>vnd</w:t>
      </w:r>
      <w:proofErr w:type="spellEnd"/>
      <w:r>
        <w:t xml:space="preserve"> der waren Kirchen den Kindern/ so die </w:t>
      </w:r>
      <w:proofErr w:type="spellStart"/>
      <w:r>
        <w:t>Tauffe</w:t>
      </w:r>
      <w:proofErr w:type="spellEnd"/>
      <w:r>
        <w:t xml:space="preserve"> nicht empfahen können/ an statt der </w:t>
      </w:r>
      <w:proofErr w:type="spellStart"/>
      <w:r>
        <w:t>Tauffe</w:t>
      </w:r>
      <w:proofErr w:type="spellEnd"/>
      <w:r>
        <w:t xml:space="preserve"> zu </w:t>
      </w:r>
      <w:proofErr w:type="spellStart"/>
      <w:r>
        <w:t>troste</w:t>
      </w:r>
      <w:proofErr w:type="spellEnd"/>
      <w:r>
        <w:t xml:space="preserve"> </w:t>
      </w:r>
      <w:proofErr w:type="spellStart"/>
      <w:r>
        <w:t>kömmet</w:t>
      </w:r>
      <w:proofErr w:type="spellEnd"/>
      <w:r>
        <w:t xml:space="preserve">/ wie in </w:t>
      </w:r>
      <w:proofErr w:type="spellStart"/>
      <w:r>
        <w:t>vnserer</w:t>
      </w:r>
      <w:proofErr w:type="spellEnd"/>
      <w:r>
        <w:t xml:space="preserve"> Predicanten </w:t>
      </w:r>
      <w:proofErr w:type="spellStart"/>
      <w:r>
        <w:t>bekentnuß</w:t>
      </w:r>
      <w:proofErr w:type="spellEnd"/>
      <w:r>
        <w:t xml:space="preserve"> fleissig gelehret wird. </w:t>
      </w:r>
    </w:p>
    <w:p w14:paraId="315C87C7" w14:textId="77777777" w:rsidR="00977C1F" w:rsidRDefault="00977C1F" w:rsidP="00977C1F">
      <w:pPr>
        <w:pStyle w:val="StandardWeb"/>
      </w:pPr>
      <w:r>
        <w:rPr>
          <w:rStyle w:val="Fett"/>
        </w:rPr>
        <w:t xml:space="preserve">Vom </w:t>
      </w:r>
      <w:proofErr w:type="spellStart"/>
      <w:r>
        <w:rPr>
          <w:rStyle w:val="Fett"/>
        </w:rPr>
        <w:t>Abendmal</w:t>
      </w:r>
      <w:proofErr w:type="spellEnd"/>
      <w:r>
        <w:rPr>
          <w:rStyle w:val="Fett"/>
        </w:rPr>
        <w:t xml:space="preserve"> des Herrn Christi.</w:t>
      </w:r>
      <w:r>
        <w:t xml:space="preserve"> </w:t>
      </w:r>
    </w:p>
    <w:p w14:paraId="45D19B42" w14:textId="77777777" w:rsidR="00977C1F" w:rsidRDefault="00977C1F" w:rsidP="00977C1F">
      <w:pPr>
        <w:pStyle w:val="StandardWeb"/>
      </w:pPr>
      <w:r>
        <w:t xml:space="preserve">Das </w:t>
      </w:r>
      <w:proofErr w:type="spellStart"/>
      <w:r>
        <w:t>Abendmal</w:t>
      </w:r>
      <w:proofErr w:type="spellEnd"/>
      <w:r>
        <w:t xml:space="preserve"> deß Herrn Christi ist sein wahrer Leib uns sein </w:t>
      </w:r>
      <w:proofErr w:type="spellStart"/>
      <w:r>
        <w:t>wares</w:t>
      </w:r>
      <w:proofErr w:type="spellEnd"/>
      <w:r>
        <w:t xml:space="preserve"> Blut/ allen Christen/ die es nach Christi </w:t>
      </w:r>
      <w:proofErr w:type="spellStart"/>
      <w:r>
        <w:t>befelch</w:t>
      </w:r>
      <w:proofErr w:type="spellEnd"/>
      <w:r>
        <w:t xml:space="preserve"> </w:t>
      </w:r>
      <w:proofErr w:type="spellStart"/>
      <w:r>
        <w:t>einsatzung</w:t>
      </w:r>
      <w:proofErr w:type="spellEnd"/>
      <w:r>
        <w:t xml:space="preserve"> </w:t>
      </w:r>
      <w:proofErr w:type="spellStart"/>
      <w:r>
        <w:t>vnd</w:t>
      </w:r>
      <w:proofErr w:type="spellEnd"/>
      <w:r>
        <w:t xml:space="preserve"> </w:t>
      </w:r>
      <w:proofErr w:type="spellStart"/>
      <w:r>
        <w:t>ordnung</w:t>
      </w:r>
      <w:proofErr w:type="spellEnd"/>
      <w:r>
        <w:t xml:space="preserve"> brauchen/ </w:t>
      </w:r>
      <w:proofErr w:type="spellStart"/>
      <w:r>
        <w:t>vnter</w:t>
      </w:r>
      <w:proofErr w:type="spellEnd"/>
      <w:r>
        <w:t xml:space="preserve"> dem Brodt </w:t>
      </w:r>
      <w:proofErr w:type="spellStart"/>
      <w:r>
        <w:t>vnd</w:t>
      </w:r>
      <w:proofErr w:type="spellEnd"/>
      <w:r>
        <w:t xml:space="preserve"> Wein/ in </w:t>
      </w:r>
      <w:proofErr w:type="spellStart"/>
      <w:r>
        <w:t>jren</w:t>
      </w:r>
      <w:proofErr w:type="spellEnd"/>
      <w:r>
        <w:t xml:space="preserve"> Mund gereichet </w:t>
      </w:r>
      <w:proofErr w:type="spellStart"/>
      <w:r>
        <w:t>vnd</w:t>
      </w:r>
      <w:proofErr w:type="spellEnd"/>
      <w:r>
        <w:t xml:space="preserve"> von </w:t>
      </w:r>
      <w:proofErr w:type="spellStart"/>
      <w:r>
        <w:t>jnen</w:t>
      </w:r>
      <w:proofErr w:type="spellEnd"/>
      <w:r>
        <w:t xml:space="preserve"> empfangen wird/ nach laut der </w:t>
      </w:r>
      <w:proofErr w:type="spellStart"/>
      <w:r>
        <w:t>waaren</w:t>
      </w:r>
      <w:proofErr w:type="spellEnd"/>
      <w:r>
        <w:t xml:space="preserve"> </w:t>
      </w:r>
      <w:proofErr w:type="spellStart"/>
      <w:r>
        <w:t>vnuberwindlichen</w:t>
      </w:r>
      <w:proofErr w:type="spellEnd"/>
      <w:r>
        <w:t xml:space="preserve"> Worte Christi/ Das ist mein Leib/ </w:t>
      </w:r>
      <w:proofErr w:type="spellStart"/>
      <w:r>
        <w:t>dz</w:t>
      </w:r>
      <w:proofErr w:type="spellEnd"/>
      <w:r>
        <w:t xml:space="preserve"> ist mein Blut/ der für euch gegeben/ das für euch vergossen wird. Aber die </w:t>
      </w:r>
      <w:proofErr w:type="spellStart"/>
      <w:r>
        <w:t>niessung</w:t>
      </w:r>
      <w:proofErr w:type="spellEnd"/>
      <w:r>
        <w:t xml:space="preserve"> </w:t>
      </w:r>
      <w:proofErr w:type="spellStart"/>
      <w:r>
        <w:t>dises</w:t>
      </w:r>
      <w:proofErr w:type="spellEnd"/>
      <w:r>
        <w:t xml:space="preserve"> Abendmals gereicht den </w:t>
      </w:r>
      <w:proofErr w:type="spellStart"/>
      <w:r>
        <w:t>Glaubigen</w:t>
      </w:r>
      <w:proofErr w:type="spellEnd"/>
      <w:r>
        <w:t xml:space="preserve">/ den </w:t>
      </w:r>
      <w:proofErr w:type="spellStart"/>
      <w:r>
        <w:t>jhre</w:t>
      </w:r>
      <w:proofErr w:type="spellEnd"/>
      <w:r>
        <w:t xml:space="preserve"> Sünde leid sein/ </w:t>
      </w:r>
      <w:proofErr w:type="spellStart"/>
      <w:r>
        <w:t>vnd</w:t>
      </w:r>
      <w:proofErr w:type="spellEnd"/>
      <w:r>
        <w:t xml:space="preserve"> die da allein </w:t>
      </w:r>
      <w:proofErr w:type="spellStart"/>
      <w:r>
        <w:t>auff</w:t>
      </w:r>
      <w:proofErr w:type="spellEnd"/>
      <w:r>
        <w:t xml:space="preserve"> den gehorsam </w:t>
      </w:r>
      <w:proofErr w:type="spellStart"/>
      <w:r>
        <w:t>vnd</w:t>
      </w:r>
      <w:proofErr w:type="spellEnd"/>
      <w:r>
        <w:t xml:space="preserve"> verdienst deß </w:t>
      </w:r>
      <w:proofErr w:type="spellStart"/>
      <w:r>
        <w:t>leidens</w:t>
      </w:r>
      <w:proofErr w:type="spellEnd"/>
      <w:r>
        <w:t xml:space="preserve"> </w:t>
      </w:r>
      <w:proofErr w:type="spellStart"/>
      <w:r>
        <w:t>vnd</w:t>
      </w:r>
      <w:proofErr w:type="spellEnd"/>
      <w:r>
        <w:t xml:space="preserve"> </w:t>
      </w:r>
      <w:proofErr w:type="spellStart"/>
      <w:r>
        <w:t>sterbens</w:t>
      </w:r>
      <w:proofErr w:type="spellEnd"/>
      <w:r>
        <w:t xml:space="preserve"> Christi </w:t>
      </w:r>
      <w:proofErr w:type="spellStart"/>
      <w:r>
        <w:t>vertrawen</w:t>
      </w:r>
      <w:proofErr w:type="spellEnd"/>
      <w:r>
        <w:t xml:space="preserve">/ </w:t>
      </w:r>
      <w:proofErr w:type="spellStart"/>
      <w:r>
        <w:t>vnnd</w:t>
      </w:r>
      <w:proofErr w:type="spellEnd"/>
      <w:r>
        <w:t xml:space="preserve"> in solchem </w:t>
      </w:r>
      <w:proofErr w:type="spellStart"/>
      <w:r>
        <w:t>vertrawen</w:t>
      </w:r>
      <w:proofErr w:type="spellEnd"/>
      <w:r>
        <w:t xml:space="preserve"> Gott </w:t>
      </w:r>
      <w:proofErr w:type="spellStart"/>
      <w:r>
        <w:t>danckbar</w:t>
      </w:r>
      <w:proofErr w:type="spellEnd"/>
      <w:r>
        <w:t xml:space="preserve"> sein/ zum ewigen leben. Aber den </w:t>
      </w:r>
      <w:proofErr w:type="spellStart"/>
      <w:r>
        <w:t>Unglaubigen</w:t>
      </w:r>
      <w:proofErr w:type="spellEnd"/>
      <w:r>
        <w:t xml:space="preserve">/ welche den Leib deß Herren nicht </w:t>
      </w:r>
      <w:proofErr w:type="spellStart"/>
      <w:r>
        <w:t>vnterscheiden</w:t>
      </w:r>
      <w:proofErr w:type="spellEnd"/>
      <w:r>
        <w:t xml:space="preserve">/ deß Blutes </w:t>
      </w:r>
      <w:proofErr w:type="spellStart"/>
      <w:r>
        <w:t>vnd</w:t>
      </w:r>
      <w:proofErr w:type="spellEnd"/>
      <w:r>
        <w:t xml:space="preserve"> </w:t>
      </w:r>
      <w:proofErr w:type="spellStart"/>
      <w:r>
        <w:t>verdiensts</w:t>
      </w:r>
      <w:proofErr w:type="spellEnd"/>
      <w:r>
        <w:t xml:space="preserve"> Christi nicht achten/ noch </w:t>
      </w:r>
      <w:proofErr w:type="spellStart"/>
      <w:r>
        <w:t>darfür</w:t>
      </w:r>
      <w:proofErr w:type="spellEnd"/>
      <w:r>
        <w:t xml:space="preserve"> </w:t>
      </w:r>
      <w:proofErr w:type="spellStart"/>
      <w:r>
        <w:t>danckbar</w:t>
      </w:r>
      <w:proofErr w:type="spellEnd"/>
      <w:r>
        <w:t xml:space="preserve"> sein/zum Gericht </w:t>
      </w:r>
      <w:proofErr w:type="spellStart"/>
      <w:r>
        <w:t>vnd</w:t>
      </w:r>
      <w:proofErr w:type="spellEnd"/>
      <w:r>
        <w:t xml:space="preserve"> </w:t>
      </w:r>
      <w:proofErr w:type="spellStart"/>
      <w:r>
        <w:t>Verdamnus</w:t>
      </w:r>
      <w:proofErr w:type="spellEnd"/>
      <w:r>
        <w:t xml:space="preserve">/ wie der heilige Paulus bezeuget. 1. Corinth. 11. </w:t>
      </w:r>
    </w:p>
    <w:p w14:paraId="153E1523" w14:textId="77777777" w:rsidR="00977C1F" w:rsidRDefault="00977C1F" w:rsidP="00977C1F">
      <w:pPr>
        <w:pStyle w:val="StandardWeb"/>
      </w:pPr>
      <w:r>
        <w:t xml:space="preserve">Sollen sich derhalben die Christen recht </w:t>
      </w:r>
      <w:proofErr w:type="spellStart"/>
      <w:r>
        <w:t>vnd</w:t>
      </w:r>
      <w:proofErr w:type="spellEnd"/>
      <w:r>
        <w:t xml:space="preserve"> </w:t>
      </w:r>
      <w:proofErr w:type="spellStart"/>
      <w:r>
        <w:t>wol</w:t>
      </w:r>
      <w:proofErr w:type="spellEnd"/>
      <w:r>
        <w:t xml:space="preserve"> prüfen/ das sie </w:t>
      </w:r>
      <w:proofErr w:type="spellStart"/>
      <w:r>
        <w:t>deses</w:t>
      </w:r>
      <w:proofErr w:type="spellEnd"/>
      <w:r>
        <w:t xml:space="preserve"> </w:t>
      </w:r>
      <w:proofErr w:type="spellStart"/>
      <w:r>
        <w:t>Hochwirdigen</w:t>
      </w:r>
      <w:proofErr w:type="spellEnd"/>
      <w:r>
        <w:t xml:space="preserve"> Abendmals </w:t>
      </w:r>
      <w:proofErr w:type="spellStart"/>
      <w:r>
        <w:t>offt</w:t>
      </w:r>
      <w:proofErr w:type="spellEnd"/>
      <w:r>
        <w:t xml:space="preserve"> </w:t>
      </w:r>
      <w:proofErr w:type="spellStart"/>
      <w:r>
        <w:t>vnd</w:t>
      </w:r>
      <w:proofErr w:type="spellEnd"/>
      <w:r>
        <w:t xml:space="preserve"> recht brauchen/ sollens nicht zerreissen/ </w:t>
      </w:r>
      <w:proofErr w:type="spellStart"/>
      <w:r>
        <w:t>vnd</w:t>
      </w:r>
      <w:proofErr w:type="spellEnd"/>
      <w:r>
        <w:t xml:space="preserve"> eine </w:t>
      </w:r>
      <w:proofErr w:type="spellStart"/>
      <w:r>
        <w:t>gestalt</w:t>
      </w:r>
      <w:proofErr w:type="spellEnd"/>
      <w:r>
        <w:t xml:space="preserve"> allein reichen oder empfahen. Sie sollen auch sonst keinen </w:t>
      </w:r>
      <w:proofErr w:type="spellStart"/>
      <w:r>
        <w:t>mißbrauch</w:t>
      </w:r>
      <w:proofErr w:type="spellEnd"/>
      <w:r>
        <w:t xml:space="preserve"> </w:t>
      </w:r>
      <w:proofErr w:type="spellStart"/>
      <w:r>
        <w:t>jnen</w:t>
      </w:r>
      <w:proofErr w:type="spellEnd"/>
      <w:r>
        <w:t xml:space="preserve"> einführen lassen/ als der </w:t>
      </w:r>
      <w:proofErr w:type="spellStart"/>
      <w:r>
        <w:t>papisten</w:t>
      </w:r>
      <w:proofErr w:type="spellEnd"/>
      <w:r>
        <w:t xml:space="preserve"> </w:t>
      </w:r>
      <w:proofErr w:type="spellStart"/>
      <w:r>
        <w:t>vmbtragen</w:t>
      </w:r>
      <w:proofErr w:type="spellEnd"/>
      <w:r>
        <w:t xml:space="preserve">/ </w:t>
      </w:r>
      <w:proofErr w:type="spellStart"/>
      <w:r>
        <w:t>Opffer</w:t>
      </w:r>
      <w:proofErr w:type="spellEnd"/>
      <w:r>
        <w:t xml:space="preserve"> </w:t>
      </w:r>
      <w:proofErr w:type="spellStart"/>
      <w:r>
        <w:t>vnd</w:t>
      </w:r>
      <w:proofErr w:type="spellEnd"/>
      <w:r>
        <w:t xml:space="preserve"> </w:t>
      </w:r>
      <w:proofErr w:type="spellStart"/>
      <w:r>
        <w:t>winckel</w:t>
      </w:r>
      <w:proofErr w:type="spellEnd"/>
      <w:r>
        <w:t xml:space="preserve"> Messe/ welches rechte </w:t>
      </w:r>
      <w:proofErr w:type="spellStart"/>
      <w:r>
        <w:t>Antichristische</w:t>
      </w:r>
      <w:proofErr w:type="spellEnd"/>
      <w:r>
        <w:t xml:space="preserve"> </w:t>
      </w:r>
      <w:proofErr w:type="spellStart"/>
      <w:r>
        <w:t>grewel</w:t>
      </w:r>
      <w:proofErr w:type="spellEnd"/>
      <w:r>
        <w:t xml:space="preserve"> </w:t>
      </w:r>
      <w:proofErr w:type="spellStart"/>
      <w:r>
        <w:t>seind</w:t>
      </w:r>
      <w:proofErr w:type="spellEnd"/>
      <w:r>
        <w:t xml:space="preserve">. </w:t>
      </w:r>
    </w:p>
    <w:p w14:paraId="09BD913F" w14:textId="77777777" w:rsidR="00977C1F" w:rsidRDefault="00977C1F" w:rsidP="00977C1F">
      <w:pPr>
        <w:pStyle w:val="StandardWeb"/>
      </w:pPr>
      <w:r>
        <w:t xml:space="preserve">Sonderlich aber sollen sie sich mit grossem </w:t>
      </w:r>
      <w:proofErr w:type="spellStart"/>
      <w:r>
        <w:t>fleiß</w:t>
      </w:r>
      <w:proofErr w:type="spellEnd"/>
      <w:r>
        <w:t xml:space="preserve"> hüten für der </w:t>
      </w:r>
      <w:proofErr w:type="spellStart"/>
      <w:r>
        <w:t>entheiligung</w:t>
      </w:r>
      <w:proofErr w:type="spellEnd"/>
      <w:r>
        <w:t xml:space="preserve"> dieses Abendmals/ welche von den </w:t>
      </w:r>
      <w:proofErr w:type="spellStart"/>
      <w:r>
        <w:t>Sacramentierern</w:t>
      </w:r>
      <w:proofErr w:type="spellEnd"/>
      <w:r>
        <w:t xml:space="preserve"> eingeführet </w:t>
      </w:r>
      <w:proofErr w:type="spellStart"/>
      <w:r>
        <w:t>vnd</w:t>
      </w:r>
      <w:proofErr w:type="spellEnd"/>
      <w:r>
        <w:t xml:space="preserve"> mit grossem streit </w:t>
      </w:r>
      <w:proofErr w:type="spellStart"/>
      <w:r>
        <w:t>vnnd</w:t>
      </w:r>
      <w:proofErr w:type="spellEnd"/>
      <w:r>
        <w:t xml:space="preserve"> </w:t>
      </w:r>
      <w:proofErr w:type="spellStart"/>
      <w:r>
        <w:t>halßstarrigkeit</w:t>
      </w:r>
      <w:proofErr w:type="spellEnd"/>
      <w:r>
        <w:t xml:space="preserve"> von </w:t>
      </w:r>
      <w:proofErr w:type="spellStart"/>
      <w:r>
        <w:t>jhnen</w:t>
      </w:r>
      <w:proofErr w:type="spellEnd"/>
      <w:r>
        <w:t xml:space="preserve"> </w:t>
      </w:r>
      <w:proofErr w:type="spellStart"/>
      <w:r>
        <w:t>zuuertheidingen</w:t>
      </w:r>
      <w:proofErr w:type="spellEnd"/>
      <w:r>
        <w:t xml:space="preserve"> </w:t>
      </w:r>
      <w:proofErr w:type="spellStart"/>
      <w:r>
        <w:t>fürgenommen</w:t>
      </w:r>
      <w:proofErr w:type="spellEnd"/>
      <w:r>
        <w:t xml:space="preserve"> </w:t>
      </w:r>
      <w:proofErr w:type="spellStart"/>
      <w:r>
        <w:t>vnd</w:t>
      </w:r>
      <w:proofErr w:type="spellEnd"/>
      <w:r>
        <w:t xml:space="preserve"> fortgefahren wird/ da sie für geben/ der Leib </w:t>
      </w:r>
      <w:proofErr w:type="spellStart"/>
      <w:r>
        <w:t>vnd</w:t>
      </w:r>
      <w:proofErr w:type="spellEnd"/>
      <w:r>
        <w:t xml:space="preserve"> das Blut Christi sey nicht </w:t>
      </w:r>
      <w:proofErr w:type="spellStart"/>
      <w:r>
        <w:t>warhafftig</w:t>
      </w:r>
      <w:proofErr w:type="spellEnd"/>
      <w:r>
        <w:t xml:space="preserve"> in dem </w:t>
      </w:r>
      <w:proofErr w:type="spellStart"/>
      <w:r>
        <w:t>Abendmal</w:t>
      </w:r>
      <w:proofErr w:type="spellEnd"/>
      <w:r>
        <w:t xml:space="preserve"> gegenwertig/ </w:t>
      </w:r>
      <w:proofErr w:type="spellStart"/>
      <w:r>
        <w:t>darumb</w:t>
      </w:r>
      <w:proofErr w:type="spellEnd"/>
      <w:r>
        <w:t xml:space="preserve"> sie auch rohe </w:t>
      </w:r>
      <w:proofErr w:type="spellStart"/>
      <w:r>
        <w:t>vnd</w:t>
      </w:r>
      <w:proofErr w:type="spellEnd"/>
      <w:r>
        <w:t xml:space="preserve"> frech als mit einer gemeinen Zech damit </w:t>
      </w:r>
      <w:proofErr w:type="spellStart"/>
      <w:r>
        <w:t>vmbgehen</w:t>
      </w:r>
      <w:proofErr w:type="spellEnd"/>
      <w:r>
        <w:t xml:space="preserve">/ </w:t>
      </w:r>
      <w:proofErr w:type="spellStart"/>
      <w:r>
        <w:t>vnd</w:t>
      </w:r>
      <w:proofErr w:type="spellEnd"/>
      <w:r>
        <w:t xml:space="preserve"> </w:t>
      </w:r>
      <w:proofErr w:type="spellStart"/>
      <w:r>
        <w:t>vil</w:t>
      </w:r>
      <w:proofErr w:type="spellEnd"/>
      <w:r>
        <w:t xml:space="preserve"> Gewissen damit </w:t>
      </w:r>
      <w:proofErr w:type="spellStart"/>
      <w:r>
        <w:t>ergern</w:t>
      </w:r>
      <w:proofErr w:type="spellEnd"/>
      <w:r>
        <w:t xml:space="preserve">/ </w:t>
      </w:r>
      <w:proofErr w:type="spellStart"/>
      <w:r>
        <w:t>verwirren7</w:t>
      </w:r>
      <w:proofErr w:type="spellEnd"/>
      <w:r>
        <w:t xml:space="preserve"> Irre machen/ verführen </w:t>
      </w:r>
      <w:proofErr w:type="spellStart"/>
      <w:r>
        <w:t>vnd</w:t>
      </w:r>
      <w:proofErr w:type="spellEnd"/>
      <w:r>
        <w:t xml:space="preserve"> betrüben. Der Papisten grobe falsche </w:t>
      </w:r>
      <w:proofErr w:type="spellStart"/>
      <w:r>
        <w:t>TEuscherey</w:t>
      </w:r>
      <w:proofErr w:type="spellEnd"/>
      <w:r>
        <w:t xml:space="preserve"> ist nu also zu Tag kommen/ das sich ein rechter Christ leichtlich dafür hüten </w:t>
      </w:r>
      <w:proofErr w:type="spellStart"/>
      <w:r>
        <w:t>kan</w:t>
      </w:r>
      <w:proofErr w:type="spellEnd"/>
      <w:r>
        <w:t xml:space="preserve">: Aber der </w:t>
      </w:r>
      <w:proofErr w:type="spellStart"/>
      <w:r>
        <w:t>Sacramentirer</w:t>
      </w:r>
      <w:proofErr w:type="spellEnd"/>
      <w:r>
        <w:t xml:space="preserve"> Irrthumb wird so listig </w:t>
      </w:r>
      <w:proofErr w:type="spellStart"/>
      <w:r>
        <w:t>vnd</w:t>
      </w:r>
      <w:proofErr w:type="spellEnd"/>
      <w:r>
        <w:t xml:space="preserve"> </w:t>
      </w:r>
      <w:proofErr w:type="spellStart"/>
      <w:r>
        <w:t>substíl</w:t>
      </w:r>
      <w:proofErr w:type="spellEnd"/>
      <w:r>
        <w:t xml:space="preserve"> getrieben/ </w:t>
      </w:r>
      <w:proofErr w:type="spellStart"/>
      <w:r>
        <w:t>beschönet</w:t>
      </w:r>
      <w:proofErr w:type="spellEnd"/>
      <w:r>
        <w:t xml:space="preserve"> </w:t>
      </w:r>
      <w:proofErr w:type="spellStart"/>
      <w:r>
        <w:t>vnd</w:t>
      </w:r>
      <w:proofErr w:type="spellEnd"/>
      <w:r>
        <w:t xml:space="preserve"> </w:t>
      </w:r>
      <w:proofErr w:type="spellStart"/>
      <w:r>
        <w:t>geferbet</w:t>
      </w:r>
      <w:proofErr w:type="spellEnd"/>
      <w:r>
        <w:t xml:space="preserve">/ das sich ein </w:t>
      </w:r>
      <w:proofErr w:type="spellStart"/>
      <w:r>
        <w:t>einfeltiger</w:t>
      </w:r>
      <w:proofErr w:type="spellEnd"/>
      <w:r>
        <w:t xml:space="preserve"> Christ leichtlich dadurch </w:t>
      </w:r>
      <w:proofErr w:type="spellStart"/>
      <w:r>
        <w:t>verfüren</w:t>
      </w:r>
      <w:proofErr w:type="spellEnd"/>
      <w:r>
        <w:t xml:space="preserve"> lest/ wie vielen Frommen Menschen hohes </w:t>
      </w:r>
      <w:proofErr w:type="spellStart"/>
      <w:r>
        <w:t>vnd</w:t>
      </w:r>
      <w:proofErr w:type="spellEnd"/>
      <w:r>
        <w:t xml:space="preserve"> </w:t>
      </w:r>
      <w:proofErr w:type="spellStart"/>
      <w:r>
        <w:t>niders</w:t>
      </w:r>
      <w:proofErr w:type="spellEnd"/>
      <w:r>
        <w:t xml:space="preserve"> </w:t>
      </w:r>
      <w:proofErr w:type="spellStart"/>
      <w:r>
        <w:t>standes</w:t>
      </w:r>
      <w:proofErr w:type="spellEnd"/>
      <w:r>
        <w:t xml:space="preserve"> zu </w:t>
      </w:r>
      <w:proofErr w:type="spellStart"/>
      <w:r>
        <w:t>disen</w:t>
      </w:r>
      <w:proofErr w:type="spellEnd"/>
      <w:r>
        <w:t xml:space="preserve"> betrübten </w:t>
      </w:r>
      <w:proofErr w:type="spellStart"/>
      <w:r>
        <w:t>zeiten</w:t>
      </w:r>
      <w:proofErr w:type="spellEnd"/>
      <w:r>
        <w:t xml:space="preserve"> </w:t>
      </w:r>
      <w:proofErr w:type="spellStart"/>
      <w:r>
        <w:t>geschicht</w:t>
      </w:r>
      <w:proofErr w:type="spellEnd"/>
      <w:r>
        <w:t xml:space="preserve">/ </w:t>
      </w:r>
      <w:proofErr w:type="spellStart"/>
      <w:r>
        <w:t>drumb</w:t>
      </w:r>
      <w:proofErr w:type="spellEnd"/>
      <w:r>
        <w:t xml:space="preserve"> sollen wir wacker sein </w:t>
      </w:r>
      <w:proofErr w:type="spellStart"/>
      <w:r>
        <w:t>vnnd</w:t>
      </w:r>
      <w:proofErr w:type="spellEnd"/>
      <w:r>
        <w:t xml:space="preserve"> </w:t>
      </w:r>
      <w:proofErr w:type="spellStart"/>
      <w:r>
        <w:t>auffs</w:t>
      </w:r>
      <w:proofErr w:type="spellEnd"/>
      <w:r>
        <w:t xml:space="preserve"> </w:t>
      </w:r>
      <w:proofErr w:type="spellStart"/>
      <w:r>
        <w:t>fleissigste</w:t>
      </w:r>
      <w:proofErr w:type="spellEnd"/>
      <w:r>
        <w:t xml:space="preserve"> </w:t>
      </w:r>
      <w:proofErr w:type="spellStart"/>
      <w:r>
        <w:t>vns</w:t>
      </w:r>
      <w:proofErr w:type="spellEnd"/>
      <w:r>
        <w:t xml:space="preserve"> wehren vor </w:t>
      </w:r>
      <w:proofErr w:type="spellStart"/>
      <w:r>
        <w:t>jhrem</w:t>
      </w:r>
      <w:proofErr w:type="spellEnd"/>
      <w:r>
        <w:t xml:space="preserve"> listigen </w:t>
      </w:r>
      <w:proofErr w:type="spellStart"/>
      <w:r>
        <w:t>verfüren</w:t>
      </w:r>
      <w:proofErr w:type="spellEnd"/>
      <w:r>
        <w:t xml:space="preserve">/ welches dann nicht besser geschehen </w:t>
      </w:r>
      <w:proofErr w:type="spellStart"/>
      <w:r>
        <w:t>kan</w:t>
      </w:r>
      <w:proofErr w:type="spellEnd"/>
      <w:r>
        <w:t xml:space="preserve">/ dann so wir </w:t>
      </w:r>
      <w:proofErr w:type="spellStart"/>
      <w:r>
        <w:t>einfeltig</w:t>
      </w:r>
      <w:proofErr w:type="spellEnd"/>
      <w:r>
        <w:t xml:space="preserve"> bey den worten Christi/ </w:t>
      </w:r>
      <w:proofErr w:type="spellStart"/>
      <w:r>
        <w:t>ohn</w:t>
      </w:r>
      <w:proofErr w:type="spellEnd"/>
      <w:r>
        <w:t xml:space="preserve"> alles klügeln </w:t>
      </w:r>
      <w:proofErr w:type="spellStart"/>
      <w:r>
        <w:t>vnnd</w:t>
      </w:r>
      <w:proofErr w:type="spellEnd"/>
      <w:r>
        <w:t xml:space="preserve"> fürwitziges meistern beharren. </w:t>
      </w:r>
    </w:p>
    <w:p w14:paraId="4879D3D6" w14:textId="77777777" w:rsidR="00977C1F" w:rsidRDefault="00977C1F" w:rsidP="00977C1F">
      <w:pPr>
        <w:pStyle w:val="StandardWeb"/>
      </w:pPr>
      <w:r>
        <w:rPr>
          <w:rStyle w:val="Fett"/>
        </w:rPr>
        <w:t>Von der Busse</w:t>
      </w:r>
      <w:r>
        <w:t xml:space="preserve"> </w:t>
      </w:r>
    </w:p>
    <w:p w14:paraId="04C08A31" w14:textId="77777777" w:rsidR="00977C1F" w:rsidRDefault="00977C1F" w:rsidP="00977C1F">
      <w:pPr>
        <w:pStyle w:val="StandardWeb"/>
      </w:pPr>
      <w:r>
        <w:t xml:space="preserve">Wenn nu also das </w:t>
      </w:r>
      <w:proofErr w:type="spellStart"/>
      <w:r>
        <w:t>Predigampt</w:t>
      </w:r>
      <w:proofErr w:type="spellEnd"/>
      <w:r>
        <w:t xml:space="preserve"> </w:t>
      </w:r>
      <w:proofErr w:type="spellStart"/>
      <w:r>
        <w:t>vnd</w:t>
      </w:r>
      <w:proofErr w:type="spellEnd"/>
      <w:r>
        <w:t xml:space="preserve"> die </w:t>
      </w:r>
      <w:proofErr w:type="spellStart"/>
      <w:r>
        <w:t>Sacramenta</w:t>
      </w:r>
      <w:proofErr w:type="spellEnd"/>
      <w:r>
        <w:t xml:space="preserve"> Christi recht gebraucht werden/ so </w:t>
      </w:r>
      <w:proofErr w:type="spellStart"/>
      <w:r>
        <w:t>wircket</w:t>
      </w:r>
      <w:proofErr w:type="spellEnd"/>
      <w:r>
        <w:t xml:space="preserve"> der heilige Geist </w:t>
      </w:r>
      <w:proofErr w:type="spellStart"/>
      <w:r>
        <w:t>inn</w:t>
      </w:r>
      <w:proofErr w:type="spellEnd"/>
      <w:r>
        <w:t xml:space="preserve"> den </w:t>
      </w:r>
      <w:proofErr w:type="spellStart"/>
      <w:r>
        <w:t>Ausserwehlten</w:t>
      </w:r>
      <w:proofErr w:type="spellEnd"/>
      <w:r>
        <w:t xml:space="preserve"> </w:t>
      </w:r>
      <w:proofErr w:type="spellStart"/>
      <w:r>
        <w:t>GOttdes</w:t>
      </w:r>
      <w:proofErr w:type="spellEnd"/>
      <w:r>
        <w:t xml:space="preserve"> die rechte/ </w:t>
      </w:r>
      <w:proofErr w:type="spellStart"/>
      <w:r>
        <w:t>ware</w:t>
      </w:r>
      <w:proofErr w:type="spellEnd"/>
      <w:r>
        <w:t xml:space="preserve">/ bestendige </w:t>
      </w:r>
      <w:proofErr w:type="spellStart"/>
      <w:r>
        <w:t>busse</w:t>
      </w:r>
      <w:proofErr w:type="spellEnd"/>
      <w:r>
        <w:t xml:space="preserve">. Welche hat zwey </w:t>
      </w:r>
      <w:proofErr w:type="spellStart"/>
      <w:r>
        <w:t>theil</w:t>
      </w:r>
      <w:proofErr w:type="spellEnd"/>
      <w:r>
        <w:t xml:space="preserve">/ nemlich Rewe von wegen der </w:t>
      </w:r>
      <w:proofErr w:type="spellStart"/>
      <w:r>
        <w:t>auffgeerbten</w:t>
      </w:r>
      <w:proofErr w:type="spellEnd"/>
      <w:r>
        <w:t xml:space="preserve"> </w:t>
      </w:r>
      <w:proofErr w:type="spellStart"/>
      <w:r>
        <w:t>vnnd</w:t>
      </w:r>
      <w:proofErr w:type="spellEnd"/>
      <w:r>
        <w:t xml:space="preserve"> begangenen Sünde/ schrecken für Gottes </w:t>
      </w:r>
      <w:proofErr w:type="spellStart"/>
      <w:r>
        <w:t>zorn</w:t>
      </w:r>
      <w:proofErr w:type="spellEnd"/>
      <w:r>
        <w:t xml:space="preserve"> </w:t>
      </w:r>
      <w:proofErr w:type="spellStart"/>
      <w:r>
        <w:t>vnd</w:t>
      </w:r>
      <w:proofErr w:type="spellEnd"/>
      <w:r>
        <w:t xml:space="preserve"> </w:t>
      </w:r>
      <w:proofErr w:type="spellStart"/>
      <w:r>
        <w:t>verdamniß</w:t>
      </w:r>
      <w:proofErr w:type="spellEnd"/>
      <w:r>
        <w:t xml:space="preserve">/ </w:t>
      </w:r>
      <w:proofErr w:type="spellStart"/>
      <w:r>
        <w:t>wehemuth</w:t>
      </w:r>
      <w:proofErr w:type="spellEnd"/>
      <w:r>
        <w:t xml:space="preserve"> </w:t>
      </w:r>
      <w:proofErr w:type="spellStart"/>
      <w:r>
        <w:t>vnd</w:t>
      </w:r>
      <w:proofErr w:type="spellEnd"/>
      <w:r>
        <w:t xml:space="preserve"> </w:t>
      </w:r>
      <w:proofErr w:type="spellStart"/>
      <w:r>
        <w:t>hertzlich</w:t>
      </w:r>
      <w:proofErr w:type="spellEnd"/>
      <w:r>
        <w:t xml:space="preserve"> </w:t>
      </w:r>
      <w:proofErr w:type="spellStart"/>
      <w:r>
        <w:t>betrübniß</w:t>
      </w:r>
      <w:proofErr w:type="spellEnd"/>
      <w:r>
        <w:t xml:space="preserve">/ daß wir den </w:t>
      </w:r>
      <w:proofErr w:type="spellStart"/>
      <w:r>
        <w:t>getrewen</w:t>
      </w:r>
      <w:proofErr w:type="spellEnd"/>
      <w:r>
        <w:t xml:space="preserve"> frommen Gott so </w:t>
      </w:r>
      <w:proofErr w:type="spellStart"/>
      <w:r>
        <w:t>geunehret</w:t>
      </w:r>
      <w:proofErr w:type="spellEnd"/>
      <w:r>
        <w:t xml:space="preserve"> </w:t>
      </w:r>
      <w:proofErr w:type="spellStart"/>
      <w:r>
        <w:t>vnd</w:t>
      </w:r>
      <w:proofErr w:type="spellEnd"/>
      <w:r>
        <w:t xml:space="preserve"> zu </w:t>
      </w:r>
      <w:proofErr w:type="spellStart"/>
      <w:r>
        <w:t>zorn</w:t>
      </w:r>
      <w:proofErr w:type="spellEnd"/>
      <w:r>
        <w:t xml:space="preserve"> </w:t>
      </w:r>
      <w:proofErr w:type="spellStart"/>
      <w:r>
        <w:t>gereitzet</w:t>
      </w:r>
      <w:proofErr w:type="spellEnd"/>
      <w:r>
        <w:t xml:space="preserve"> haben/ das wir </w:t>
      </w:r>
      <w:proofErr w:type="spellStart"/>
      <w:r>
        <w:t>vns</w:t>
      </w:r>
      <w:proofErr w:type="spellEnd"/>
      <w:r>
        <w:t xml:space="preserve"> nicht </w:t>
      </w:r>
      <w:proofErr w:type="spellStart"/>
      <w:r>
        <w:t>geschewet</w:t>
      </w:r>
      <w:proofErr w:type="spellEnd"/>
      <w:r>
        <w:t xml:space="preserve"> haben </w:t>
      </w:r>
      <w:proofErr w:type="spellStart"/>
      <w:r>
        <w:t>vbels</w:t>
      </w:r>
      <w:proofErr w:type="spellEnd"/>
      <w:r>
        <w:t xml:space="preserve"> vor seinem </w:t>
      </w:r>
      <w:proofErr w:type="spellStart"/>
      <w:r>
        <w:t>heyligen</w:t>
      </w:r>
      <w:proofErr w:type="spellEnd"/>
      <w:r>
        <w:t xml:space="preserve"> Angesicht zu thun. Das ander </w:t>
      </w:r>
      <w:proofErr w:type="spellStart"/>
      <w:r>
        <w:t>theil</w:t>
      </w:r>
      <w:proofErr w:type="spellEnd"/>
      <w:r>
        <w:t xml:space="preserve"> ist der Glaube an Christum/ das der betrübte </w:t>
      </w:r>
      <w:proofErr w:type="spellStart"/>
      <w:r>
        <w:t>Mensche</w:t>
      </w:r>
      <w:proofErr w:type="spellEnd"/>
      <w:r>
        <w:t xml:space="preserve"> nicht verzage/ sondern Gottes </w:t>
      </w:r>
      <w:proofErr w:type="spellStart"/>
      <w:r>
        <w:t>barmhertzigkeit</w:t>
      </w:r>
      <w:proofErr w:type="spellEnd"/>
      <w:r>
        <w:t xml:space="preserve"> in Christo erkenne </w:t>
      </w:r>
      <w:proofErr w:type="spellStart"/>
      <w:r>
        <w:t>vnd</w:t>
      </w:r>
      <w:proofErr w:type="spellEnd"/>
      <w:r>
        <w:t xml:space="preserve"> annehme/ </w:t>
      </w:r>
      <w:proofErr w:type="spellStart"/>
      <w:r>
        <w:t>vnd</w:t>
      </w:r>
      <w:proofErr w:type="spellEnd"/>
      <w:r>
        <w:t xml:space="preserve"> nicht </w:t>
      </w:r>
      <w:proofErr w:type="spellStart"/>
      <w:r>
        <w:t>zweiffele</w:t>
      </w:r>
      <w:proofErr w:type="spellEnd"/>
      <w:r>
        <w:t xml:space="preserve">/ sondern mit </w:t>
      </w:r>
      <w:proofErr w:type="spellStart"/>
      <w:r>
        <w:t>gantzer</w:t>
      </w:r>
      <w:proofErr w:type="spellEnd"/>
      <w:r>
        <w:t xml:space="preserve"> </w:t>
      </w:r>
      <w:proofErr w:type="spellStart"/>
      <w:r>
        <w:t>zuuersicht</w:t>
      </w:r>
      <w:proofErr w:type="spellEnd"/>
      <w:r>
        <w:t xml:space="preserve"> glaube/ Gott hab ihm </w:t>
      </w:r>
      <w:proofErr w:type="spellStart"/>
      <w:r>
        <w:t>vmb</w:t>
      </w:r>
      <w:proofErr w:type="spellEnd"/>
      <w:r>
        <w:t xml:space="preserve"> seines </w:t>
      </w:r>
      <w:proofErr w:type="spellStart"/>
      <w:r>
        <w:t>Sons</w:t>
      </w:r>
      <w:proofErr w:type="spellEnd"/>
      <w:r>
        <w:t xml:space="preserve"> JEsu Christi willen/ all seine Sünde vergeben/ </w:t>
      </w:r>
      <w:proofErr w:type="spellStart"/>
      <w:r>
        <w:t>vnd</w:t>
      </w:r>
      <w:proofErr w:type="spellEnd"/>
      <w:r>
        <w:t xml:space="preserve"> wölle </w:t>
      </w:r>
      <w:proofErr w:type="spellStart"/>
      <w:r>
        <w:t>jhm</w:t>
      </w:r>
      <w:proofErr w:type="spellEnd"/>
      <w:r>
        <w:t xml:space="preserve"> die ewige </w:t>
      </w:r>
      <w:proofErr w:type="spellStart"/>
      <w:r>
        <w:t>seligkeit</w:t>
      </w:r>
      <w:proofErr w:type="spellEnd"/>
      <w:r>
        <w:t xml:space="preserve"> </w:t>
      </w:r>
      <w:proofErr w:type="spellStart"/>
      <w:r>
        <w:t>vmb</w:t>
      </w:r>
      <w:proofErr w:type="spellEnd"/>
      <w:r>
        <w:t xml:space="preserve"> Christi willen/ </w:t>
      </w:r>
      <w:proofErr w:type="spellStart"/>
      <w:r>
        <w:t>auß</w:t>
      </w:r>
      <w:proofErr w:type="spellEnd"/>
      <w:r>
        <w:t xml:space="preserve"> lauter </w:t>
      </w:r>
      <w:proofErr w:type="spellStart"/>
      <w:r>
        <w:t>Vätterlicher</w:t>
      </w:r>
      <w:proofErr w:type="spellEnd"/>
      <w:r>
        <w:t xml:space="preserve"> </w:t>
      </w:r>
      <w:proofErr w:type="spellStart"/>
      <w:r>
        <w:t>gnade</w:t>
      </w:r>
      <w:proofErr w:type="spellEnd"/>
      <w:r>
        <w:t xml:space="preserve">/ </w:t>
      </w:r>
      <w:proofErr w:type="spellStart"/>
      <w:r>
        <w:t>schencken</w:t>
      </w:r>
      <w:proofErr w:type="spellEnd"/>
      <w:r>
        <w:t xml:space="preserve">. In welchem solcher Glaube angezündet ist/ der ist für Gott gerecht </w:t>
      </w:r>
      <w:proofErr w:type="spellStart"/>
      <w:r>
        <w:t>vnd</w:t>
      </w:r>
      <w:proofErr w:type="spellEnd"/>
      <w:r>
        <w:t xml:space="preserve"> heilig/ </w:t>
      </w:r>
      <w:proofErr w:type="spellStart"/>
      <w:r>
        <w:t>vnd</w:t>
      </w:r>
      <w:proofErr w:type="spellEnd"/>
      <w:r>
        <w:t xml:space="preserve"> ist sein Hertz von dem Geist Gottes gereiniget/ das er </w:t>
      </w:r>
      <w:proofErr w:type="spellStart"/>
      <w:r>
        <w:t>Got</w:t>
      </w:r>
      <w:proofErr w:type="spellEnd"/>
      <w:r>
        <w:t xml:space="preserve"> </w:t>
      </w:r>
      <w:proofErr w:type="spellStart"/>
      <w:r>
        <w:t>anruffen</w:t>
      </w:r>
      <w:proofErr w:type="spellEnd"/>
      <w:r>
        <w:t xml:space="preserve">/ </w:t>
      </w:r>
      <w:proofErr w:type="spellStart"/>
      <w:r>
        <w:t>jhm</w:t>
      </w:r>
      <w:proofErr w:type="spellEnd"/>
      <w:r>
        <w:t xml:space="preserve"> dienen </w:t>
      </w:r>
      <w:proofErr w:type="spellStart"/>
      <w:r>
        <w:t>vnd</w:t>
      </w:r>
      <w:proofErr w:type="spellEnd"/>
      <w:r>
        <w:t xml:space="preserve"> Ehre erzeigen </w:t>
      </w:r>
      <w:proofErr w:type="spellStart"/>
      <w:r>
        <w:t>kan</w:t>
      </w:r>
      <w:proofErr w:type="spellEnd"/>
      <w:r>
        <w:t xml:space="preserve">/ </w:t>
      </w:r>
      <w:proofErr w:type="spellStart"/>
      <w:r>
        <w:t>vnd</w:t>
      </w:r>
      <w:proofErr w:type="spellEnd"/>
      <w:r>
        <w:t xml:space="preserve"> </w:t>
      </w:r>
      <w:proofErr w:type="spellStart"/>
      <w:r>
        <w:t>vbet</w:t>
      </w:r>
      <w:proofErr w:type="spellEnd"/>
      <w:r>
        <w:t xml:space="preserve"> sich auch darnach in den andern </w:t>
      </w:r>
      <w:proofErr w:type="spellStart"/>
      <w:r>
        <w:t>gebotten</w:t>
      </w:r>
      <w:proofErr w:type="spellEnd"/>
      <w:r>
        <w:t xml:space="preserve"> Gottes mit </w:t>
      </w:r>
      <w:proofErr w:type="spellStart"/>
      <w:r>
        <w:t>hertzlichem</w:t>
      </w:r>
      <w:proofErr w:type="spellEnd"/>
      <w:r>
        <w:t xml:space="preserve"> </w:t>
      </w:r>
      <w:proofErr w:type="spellStart"/>
      <w:r>
        <w:t>lust</w:t>
      </w:r>
      <w:proofErr w:type="spellEnd"/>
      <w:r>
        <w:t xml:space="preserve"> </w:t>
      </w:r>
      <w:proofErr w:type="spellStart"/>
      <w:r>
        <w:t>vnd</w:t>
      </w:r>
      <w:proofErr w:type="spellEnd"/>
      <w:r>
        <w:t xml:space="preserve"> willen/ der hebt Gott an zu lieben von </w:t>
      </w:r>
      <w:proofErr w:type="spellStart"/>
      <w:r>
        <w:t>gantzen</w:t>
      </w:r>
      <w:proofErr w:type="spellEnd"/>
      <w:r>
        <w:t xml:space="preserve"> </w:t>
      </w:r>
      <w:proofErr w:type="spellStart"/>
      <w:r>
        <w:t>Hertzen</w:t>
      </w:r>
      <w:proofErr w:type="spellEnd"/>
      <w:r>
        <w:t xml:space="preserve"> </w:t>
      </w:r>
      <w:proofErr w:type="spellStart"/>
      <w:r>
        <w:t>vnd</w:t>
      </w:r>
      <w:proofErr w:type="spellEnd"/>
      <w:r>
        <w:t xml:space="preserve"> </w:t>
      </w:r>
      <w:proofErr w:type="spellStart"/>
      <w:r>
        <w:t>vber</w:t>
      </w:r>
      <w:proofErr w:type="spellEnd"/>
      <w:r>
        <w:t xml:space="preserve"> alles/ </w:t>
      </w:r>
      <w:proofErr w:type="spellStart"/>
      <w:r>
        <w:t>vnd</w:t>
      </w:r>
      <w:proofErr w:type="spellEnd"/>
      <w:r>
        <w:t xml:space="preserve"> seinen </w:t>
      </w:r>
      <w:proofErr w:type="spellStart"/>
      <w:r>
        <w:t>Nechsten</w:t>
      </w:r>
      <w:proofErr w:type="spellEnd"/>
      <w:r>
        <w:t xml:space="preserve"> als sich selber; er lebt keusch </w:t>
      </w:r>
      <w:proofErr w:type="spellStart"/>
      <w:r>
        <w:t>vnd</w:t>
      </w:r>
      <w:proofErr w:type="spellEnd"/>
      <w:r>
        <w:t xml:space="preserve"> züchtig in Worten </w:t>
      </w:r>
      <w:proofErr w:type="spellStart"/>
      <w:r>
        <w:t>vnd</w:t>
      </w:r>
      <w:proofErr w:type="spellEnd"/>
      <w:r>
        <w:t xml:space="preserve"> </w:t>
      </w:r>
      <w:proofErr w:type="spellStart"/>
      <w:r>
        <w:t>Wercken</w:t>
      </w:r>
      <w:proofErr w:type="spellEnd"/>
      <w:r>
        <w:t xml:space="preserve">/ ist Eltern/ Predigern </w:t>
      </w:r>
      <w:proofErr w:type="spellStart"/>
      <w:r>
        <w:t>vnd</w:t>
      </w:r>
      <w:proofErr w:type="spellEnd"/>
      <w:r>
        <w:t xml:space="preserve"> Obrigkeit gehorsam in der </w:t>
      </w:r>
      <w:proofErr w:type="spellStart"/>
      <w:r>
        <w:t>forcht</w:t>
      </w:r>
      <w:proofErr w:type="spellEnd"/>
      <w:r>
        <w:t xml:space="preserve"> Gottes/ ist </w:t>
      </w:r>
      <w:proofErr w:type="spellStart"/>
      <w:r>
        <w:t>gedultig</w:t>
      </w:r>
      <w:proofErr w:type="spellEnd"/>
      <w:r>
        <w:t xml:space="preserve"> im </w:t>
      </w:r>
      <w:proofErr w:type="spellStart"/>
      <w:r>
        <w:t>creutz</w:t>
      </w:r>
      <w:proofErr w:type="spellEnd"/>
      <w:r>
        <w:t xml:space="preserve">/ brünstig im Geist/ </w:t>
      </w:r>
      <w:proofErr w:type="spellStart"/>
      <w:r>
        <w:t>frölich</w:t>
      </w:r>
      <w:proofErr w:type="spellEnd"/>
      <w:r>
        <w:t xml:space="preserve"> in Hoffnung/ bestendig in der </w:t>
      </w:r>
      <w:proofErr w:type="spellStart"/>
      <w:r>
        <w:t>Bekentnis</w:t>
      </w:r>
      <w:proofErr w:type="spellEnd"/>
      <w:r>
        <w:t xml:space="preserve"> des </w:t>
      </w:r>
      <w:proofErr w:type="spellStart"/>
      <w:r>
        <w:t>Euangelions</w:t>
      </w:r>
      <w:proofErr w:type="spellEnd"/>
      <w:r>
        <w:t xml:space="preserve"> Christi/ </w:t>
      </w:r>
      <w:proofErr w:type="spellStart"/>
      <w:r>
        <w:t>vnd</w:t>
      </w:r>
      <w:proofErr w:type="spellEnd"/>
      <w:r>
        <w:t xml:space="preserve"> Gotte allezeit mit Hertz/ Worten/ </w:t>
      </w:r>
      <w:proofErr w:type="spellStart"/>
      <w:r>
        <w:t>vnnd</w:t>
      </w:r>
      <w:proofErr w:type="spellEnd"/>
      <w:r>
        <w:t xml:space="preserve"> </w:t>
      </w:r>
      <w:proofErr w:type="spellStart"/>
      <w:r>
        <w:t>Wercken</w:t>
      </w:r>
      <w:proofErr w:type="spellEnd"/>
      <w:r>
        <w:t xml:space="preserve">/ im Glück </w:t>
      </w:r>
      <w:proofErr w:type="spellStart"/>
      <w:r>
        <w:t>vnd</w:t>
      </w:r>
      <w:proofErr w:type="spellEnd"/>
      <w:r>
        <w:t xml:space="preserve"> </w:t>
      </w:r>
      <w:proofErr w:type="spellStart"/>
      <w:r>
        <w:t>Vnglück</w:t>
      </w:r>
      <w:proofErr w:type="spellEnd"/>
      <w:r>
        <w:t xml:space="preserve">/ Leben </w:t>
      </w:r>
      <w:proofErr w:type="spellStart"/>
      <w:r>
        <w:t>vnd</w:t>
      </w:r>
      <w:proofErr w:type="spellEnd"/>
      <w:r>
        <w:t xml:space="preserve"> Sterben willig/ gehorsam </w:t>
      </w:r>
      <w:proofErr w:type="spellStart"/>
      <w:r>
        <w:t>vnd</w:t>
      </w:r>
      <w:proofErr w:type="spellEnd"/>
      <w:r>
        <w:t xml:space="preserve"> </w:t>
      </w:r>
      <w:proofErr w:type="spellStart"/>
      <w:r>
        <w:t>danckbar</w:t>
      </w:r>
      <w:proofErr w:type="spellEnd"/>
      <w:r>
        <w:t xml:space="preserve">. Das sind die rechten </w:t>
      </w:r>
      <w:proofErr w:type="spellStart"/>
      <w:r>
        <w:t>früchte</w:t>
      </w:r>
      <w:proofErr w:type="spellEnd"/>
      <w:r>
        <w:t xml:space="preserve"> der Buse/ die in einem jeglichen </w:t>
      </w:r>
      <w:proofErr w:type="spellStart"/>
      <w:r>
        <w:t>glaubigen</w:t>
      </w:r>
      <w:proofErr w:type="spellEnd"/>
      <w:r>
        <w:t xml:space="preserve"> folgen sollen/ </w:t>
      </w:r>
      <w:proofErr w:type="spellStart"/>
      <w:r>
        <w:t>vnd</w:t>
      </w:r>
      <w:proofErr w:type="spellEnd"/>
      <w:r>
        <w:t xml:space="preserve"> wo sie nicht folgen/ Da ist der Glaube nicht rechtschaffen/ sondern ein </w:t>
      </w:r>
      <w:proofErr w:type="spellStart"/>
      <w:r>
        <w:t>angenemmen</w:t>
      </w:r>
      <w:proofErr w:type="spellEnd"/>
      <w:r>
        <w:t xml:space="preserve"> fleischliches/ </w:t>
      </w:r>
      <w:proofErr w:type="spellStart"/>
      <w:r>
        <w:t>gerichtes</w:t>
      </w:r>
      <w:proofErr w:type="spellEnd"/>
      <w:r>
        <w:t xml:space="preserve">/ geheucheltes fürgeben. </w:t>
      </w:r>
    </w:p>
    <w:p w14:paraId="69823E48" w14:textId="77777777" w:rsidR="00977C1F" w:rsidRDefault="00977C1F" w:rsidP="00977C1F">
      <w:pPr>
        <w:pStyle w:val="StandardWeb"/>
      </w:pPr>
      <w:r>
        <w:t xml:space="preserve">Doch muß man wissen/ das der Glaube noch in </w:t>
      </w:r>
      <w:proofErr w:type="spellStart"/>
      <w:r>
        <w:t>vilen</w:t>
      </w:r>
      <w:proofErr w:type="spellEnd"/>
      <w:r>
        <w:t xml:space="preserve"> waren Christen schwach/ auch in keinem kein gut </w:t>
      </w:r>
      <w:proofErr w:type="spellStart"/>
      <w:r>
        <w:t>werck</w:t>
      </w:r>
      <w:proofErr w:type="spellEnd"/>
      <w:r>
        <w:t xml:space="preserve"> </w:t>
      </w:r>
      <w:proofErr w:type="spellStart"/>
      <w:r>
        <w:t>volkomen</w:t>
      </w:r>
      <w:proofErr w:type="spellEnd"/>
      <w:r>
        <w:t xml:space="preserve"> ist/ </w:t>
      </w:r>
      <w:proofErr w:type="spellStart"/>
      <w:r>
        <w:t>vnd</w:t>
      </w:r>
      <w:proofErr w:type="spellEnd"/>
      <w:r>
        <w:t xml:space="preserve"> noch viel </w:t>
      </w:r>
      <w:proofErr w:type="spellStart"/>
      <w:r>
        <w:t>sünde</w:t>
      </w:r>
      <w:proofErr w:type="spellEnd"/>
      <w:r>
        <w:t xml:space="preserve"> </w:t>
      </w:r>
      <w:proofErr w:type="spellStart"/>
      <w:r>
        <w:t>vnd</w:t>
      </w:r>
      <w:proofErr w:type="spellEnd"/>
      <w:r>
        <w:t xml:space="preserve"> gebrechen/ auch in den allerheiligsten/ all dieweil sie hie in dieser Welt leben/ </w:t>
      </w:r>
      <w:proofErr w:type="spellStart"/>
      <w:r>
        <w:t>vberbleiben</w:t>
      </w:r>
      <w:proofErr w:type="spellEnd"/>
      <w:r>
        <w:t xml:space="preserve">/ </w:t>
      </w:r>
      <w:proofErr w:type="spellStart"/>
      <w:r>
        <w:t>vnnd</w:t>
      </w:r>
      <w:proofErr w:type="spellEnd"/>
      <w:r>
        <w:t xml:space="preserve"> </w:t>
      </w:r>
      <w:proofErr w:type="spellStart"/>
      <w:r>
        <w:t>köndte</w:t>
      </w:r>
      <w:proofErr w:type="spellEnd"/>
      <w:r>
        <w:t xml:space="preserve"> derwegen </w:t>
      </w:r>
      <w:proofErr w:type="spellStart"/>
      <w:r>
        <w:t>vnserer</w:t>
      </w:r>
      <w:proofErr w:type="spellEnd"/>
      <w:r>
        <w:t xml:space="preserve"> </w:t>
      </w:r>
      <w:proofErr w:type="spellStart"/>
      <w:r>
        <w:t>wercke</w:t>
      </w:r>
      <w:proofErr w:type="spellEnd"/>
      <w:r>
        <w:t xml:space="preserve"> keins gut </w:t>
      </w:r>
      <w:proofErr w:type="spellStart"/>
      <w:r>
        <w:t>vnd</w:t>
      </w:r>
      <w:proofErr w:type="spellEnd"/>
      <w:r>
        <w:t xml:space="preserve"> Gott </w:t>
      </w:r>
      <w:proofErr w:type="spellStart"/>
      <w:r>
        <w:t>wolgefellig</w:t>
      </w:r>
      <w:proofErr w:type="spellEnd"/>
      <w:r>
        <w:t xml:space="preserve"> sein/ </w:t>
      </w:r>
      <w:proofErr w:type="spellStart"/>
      <w:r>
        <w:t>wenns</w:t>
      </w:r>
      <w:proofErr w:type="spellEnd"/>
      <w:r>
        <w:t xml:space="preserve"> </w:t>
      </w:r>
      <w:proofErr w:type="spellStart"/>
      <w:r>
        <w:t>jm</w:t>
      </w:r>
      <w:proofErr w:type="spellEnd"/>
      <w:r>
        <w:t xml:space="preserve"> Gott nicht </w:t>
      </w:r>
      <w:proofErr w:type="spellStart"/>
      <w:r>
        <w:t>auß</w:t>
      </w:r>
      <w:proofErr w:type="spellEnd"/>
      <w:r>
        <w:t xml:space="preserve"> </w:t>
      </w:r>
      <w:proofErr w:type="spellStart"/>
      <w:r>
        <w:t>gnaden</w:t>
      </w:r>
      <w:proofErr w:type="spellEnd"/>
      <w:r>
        <w:t xml:space="preserve"> </w:t>
      </w:r>
      <w:proofErr w:type="spellStart"/>
      <w:r>
        <w:t>vmb</w:t>
      </w:r>
      <w:proofErr w:type="spellEnd"/>
      <w:r>
        <w:t xml:space="preserve"> der </w:t>
      </w:r>
      <w:proofErr w:type="spellStart"/>
      <w:r>
        <w:t>volkomenheit</w:t>
      </w:r>
      <w:proofErr w:type="spellEnd"/>
      <w:r>
        <w:t xml:space="preserve"> Christi willen/ gefallen liesse. </w:t>
      </w:r>
    </w:p>
    <w:p w14:paraId="449C511C" w14:textId="77777777" w:rsidR="00977C1F" w:rsidRDefault="00977C1F" w:rsidP="00977C1F">
      <w:pPr>
        <w:pStyle w:val="StandardWeb"/>
      </w:pPr>
      <w:proofErr w:type="spellStart"/>
      <w:r>
        <w:rPr>
          <w:rStyle w:val="Fett"/>
        </w:rPr>
        <w:t>Vnterscheid</w:t>
      </w:r>
      <w:proofErr w:type="spellEnd"/>
      <w:r>
        <w:rPr>
          <w:rStyle w:val="Fett"/>
        </w:rPr>
        <w:t xml:space="preserve"> der Sünde.</w:t>
      </w:r>
      <w:r>
        <w:t xml:space="preserve"> </w:t>
      </w:r>
    </w:p>
    <w:p w14:paraId="3BE069CD" w14:textId="77777777" w:rsidR="00977C1F" w:rsidRDefault="00977C1F" w:rsidP="00977C1F">
      <w:pPr>
        <w:pStyle w:val="StandardWeb"/>
      </w:pPr>
      <w:proofErr w:type="spellStart"/>
      <w:r>
        <w:t>Widerumb</w:t>
      </w:r>
      <w:proofErr w:type="spellEnd"/>
      <w:r>
        <w:t xml:space="preserve"> muß man auch den </w:t>
      </w:r>
      <w:proofErr w:type="spellStart"/>
      <w:r>
        <w:t>vnterscheid</w:t>
      </w:r>
      <w:proofErr w:type="spellEnd"/>
      <w:r>
        <w:t xml:space="preserve"> der Sünde betrachten/ denn die Erbsünde </w:t>
      </w:r>
      <w:proofErr w:type="spellStart"/>
      <w:r>
        <w:t>sampt</w:t>
      </w:r>
      <w:proofErr w:type="spellEnd"/>
      <w:r>
        <w:t xml:space="preserve"> </w:t>
      </w:r>
      <w:proofErr w:type="spellStart"/>
      <w:r>
        <w:t>jhren</w:t>
      </w:r>
      <w:proofErr w:type="spellEnd"/>
      <w:r>
        <w:t xml:space="preserve"> vielen bösen </w:t>
      </w:r>
      <w:proofErr w:type="spellStart"/>
      <w:r>
        <w:t>gedancken</w:t>
      </w:r>
      <w:proofErr w:type="spellEnd"/>
      <w:r>
        <w:t xml:space="preserve"> </w:t>
      </w:r>
      <w:proofErr w:type="spellStart"/>
      <w:r>
        <w:t>vnd</w:t>
      </w:r>
      <w:proofErr w:type="spellEnd"/>
      <w:r>
        <w:t xml:space="preserve"> </w:t>
      </w:r>
      <w:proofErr w:type="spellStart"/>
      <w:r>
        <w:t>lüsten</w:t>
      </w:r>
      <w:proofErr w:type="spellEnd"/>
      <w:r>
        <w:t xml:space="preserve"> können wir in diesem leben nicht ablegen/ sie werden </w:t>
      </w:r>
      <w:proofErr w:type="spellStart"/>
      <w:r>
        <w:t>vnns</w:t>
      </w:r>
      <w:proofErr w:type="spellEnd"/>
      <w:r>
        <w:t xml:space="preserve"> aber vergeben </w:t>
      </w:r>
      <w:proofErr w:type="spellStart"/>
      <w:r>
        <w:t>vnnd</w:t>
      </w:r>
      <w:proofErr w:type="spellEnd"/>
      <w:r>
        <w:t xml:space="preserve"> gar ab nicht zugerechnet/ weil wir sie </w:t>
      </w:r>
      <w:proofErr w:type="spellStart"/>
      <w:r>
        <w:t>vns</w:t>
      </w:r>
      <w:proofErr w:type="spellEnd"/>
      <w:r>
        <w:t xml:space="preserve"> nicht gefallen lassen/ sondern </w:t>
      </w:r>
      <w:proofErr w:type="spellStart"/>
      <w:r>
        <w:t>jhr</w:t>
      </w:r>
      <w:proofErr w:type="spellEnd"/>
      <w:r>
        <w:t xml:space="preserve"> wiederstehen/ </w:t>
      </w:r>
      <w:proofErr w:type="spellStart"/>
      <w:r>
        <w:t>vnd</w:t>
      </w:r>
      <w:proofErr w:type="spellEnd"/>
      <w:r>
        <w:t xml:space="preserve"> glauben an Christum/ das des </w:t>
      </w:r>
      <w:proofErr w:type="spellStart"/>
      <w:r>
        <w:t>volkomne</w:t>
      </w:r>
      <w:proofErr w:type="spellEnd"/>
      <w:r>
        <w:t xml:space="preserve"> </w:t>
      </w:r>
      <w:proofErr w:type="spellStart"/>
      <w:r>
        <w:t>reinigkeit</w:t>
      </w:r>
      <w:proofErr w:type="spellEnd"/>
      <w:r>
        <w:t xml:space="preserve"> </w:t>
      </w:r>
      <w:proofErr w:type="spellStart"/>
      <w:r>
        <w:t>vnser</w:t>
      </w:r>
      <w:proofErr w:type="spellEnd"/>
      <w:r>
        <w:t xml:space="preserve"> </w:t>
      </w:r>
      <w:proofErr w:type="spellStart"/>
      <w:r>
        <w:t>geschencktes</w:t>
      </w:r>
      <w:proofErr w:type="spellEnd"/>
      <w:r>
        <w:t xml:space="preserve"> </w:t>
      </w:r>
      <w:proofErr w:type="spellStart"/>
      <w:r>
        <w:t>eygenthumb</w:t>
      </w:r>
      <w:proofErr w:type="spellEnd"/>
      <w:r>
        <w:t xml:space="preserve"> sey. Wie nu diese Sünde in den </w:t>
      </w:r>
      <w:proofErr w:type="spellStart"/>
      <w:r>
        <w:t>vnglaubigen</w:t>
      </w:r>
      <w:proofErr w:type="spellEnd"/>
      <w:r>
        <w:t xml:space="preserve"> alle </w:t>
      </w:r>
      <w:proofErr w:type="spellStart"/>
      <w:r>
        <w:t>verdamlich</w:t>
      </w:r>
      <w:proofErr w:type="spellEnd"/>
      <w:r>
        <w:t xml:space="preserve"> sein/ also sein sie in den </w:t>
      </w:r>
      <w:proofErr w:type="spellStart"/>
      <w:r>
        <w:t>glaubigen</w:t>
      </w:r>
      <w:proofErr w:type="spellEnd"/>
      <w:r>
        <w:t xml:space="preserve">/ welche Gott </w:t>
      </w:r>
      <w:proofErr w:type="spellStart"/>
      <w:r>
        <w:t>vmb</w:t>
      </w:r>
      <w:proofErr w:type="spellEnd"/>
      <w:r>
        <w:t xml:space="preserve"> Christi willen </w:t>
      </w:r>
      <w:proofErr w:type="spellStart"/>
      <w:r>
        <w:t>angenem</w:t>
      </w:r>
      <w:proofErr w:type="spellEnd"/>
      <w:r>
        <w:t xml:space="preserve"> sein </w:t>
      </w:r>
      <w:proofErr w:type="spellStart"/>
      <w:r>
        <w:t>vnd</w:t>
      </w:r>
      <w:proofErr w:type="spellEnd"/>
      <w:r>
        <w:t xml:space="preserve"> dem heiligen Geist folgen/ wider die Sündlichen </w:t>
      </w:r>
      <w:proofErr w:type="spellStart"/>
      <w:r>
        <w:t>lüste</w:t>
      </w:r>
      <w:proofErr w:type="spellEnd"/>
      <w:r>
        <w:t xml:space="preserve"> zu streiten/ gar nicht </w:t>
      </w:r>
      <w:proofErr w:type="spellStart"/>
      <w:r>
        <w:t>verdamlich</w:t>
      </w:r>
      <w:proofErr w:type="spellEnd"/>
      <w:r>
        <w:t xml:space="preserve">. Die ander </w:t>
      </w:r>
      <w:proofErr w:type="spellStart"/>
      <w:r>
        <w:t>art</w:t>
      </w:r>
      <w:proofErr w:type="spellEnd"/>
      <w:r>
        <w:t xml:space="preserve"> Sünde/ </w:t>
      </w:r>
      <w:proofErr w:type="spellStart"/>
      <w:r>
        <w:t>seind</w:t>
      </w:r>
      <w:proofErr w:type="spellEnd"/>
      <w:r>
        <w:t xml:space="preserve"> die groben </w:t>
      </w:r>
      <w:proofErr w:type="spellStart"/>
      <w:r>
        <w:t>laster</w:t>
      </w:r>
      <w:proofErr w:type="spellEnd"/>
      <w:r>
        <w:t xml:space="preserve">/ welche durch möglichen </w:t>
      </w:r>
      <w:proofErr w:type="spellStart"/>
      <w:r>
        <w:t>fleiß</w:t>
      </w:r>
      <w:proofErr w:type="spellEnd"/>
      <w:r>
        <w:t xml:space="preserve"> </w:t>
      </w:r>
      <w:proofErr w:type="spellStart"/>
      <w:r>
        <w:t>vnd</w:t>
      </w:r>
      <w:proofErr w:type="spellEnd"/>
      <w:r>
        <w:t xml:space="preserve"> durch hülfe des heiligen Geistes gelassen werden können/ als </w:t>
      </w:r>
      <w:proofErr w:type="spellStart"/>
      <w:r>
        <w:t>vnbillich</w:t>
      </w:r>
      <w:proofErr w:type="spellEnd"/>
      <w:r>
        <w:t xml:space="preserve"> </w:t>
      </w:r>
      <w:proofErr w:type="spellStart"/>
      <w:r>
        <w:t>verhengniß</w:t>
      </w:r>
      <w:proofErr w:type="spellEnd"/>
      <w:r>
        <w:t xml:space="preserve"> des Zorns/ Haß/ Neid/ Mord/ </w:t>
      </w:r>
      <w:proofErr w:type="spellStart"/>
      <w:r>
        <w:t>Hurerey</w:t>
      </w:r>
      <w:proofErr w:type="spellEnd"/>
      <w:r>
        <w:t xml:space="preserve">/ Fluchen/ </w:t>
      </w:r>
      <w:proofErr w:type="spellStart"/>
      <w:r>
        <w:t>lesterung</w:t>
      </w:r>
      <w:proofErr w:type="spellEnd"/>
      <w:r>
        <w:t xml:space="preserve"> Gottes/ liegen/ </w:t>
      </w:r>
      <w:proofErr w:type="spellStart"/>
      <w:r>
        <w:t>triegen</w:t>
      </w:r>
      <w:proofErr w:type="spellEnd"/>
      <w:r>
        <w:t xml:space="preserve">/ Zaubern/ </w:t>
      </w:r>
      <w:proofErr w:type="spellStart"/>
      <w:r>
        <w:t>Abgötterey</w:t>
      </w:r>
      <w:proofErr w:type="spellEnd"/>
      <w:r>
        <w:t xml:space="preserve">/ Stelen/ Rauben/ Wuchern/ </w:t>
      </w:r>
      <w:proofErr w:type="spellStart"/>
      <w:r>
        <w:t>Verfortheilen</w:t>
      </w:r>
      <w:proofErr w:type="spellEnd"/>
      <w:r>
        <w:t xml:space="preserve">/ </w:t>
      </w:r>
      <w:proofErr w:type="spellStart"/>
      <w:r>
        <w:t>Verrhaten</w:t>
      </w:r>
      <w:proofErr w:type="spellEnd"/>
      <w:r>
        <w:t xml:space="preserve">/ Afterreden/ falsch </w:t>
      </w:r>
      <w:proofErr w:type="spellStart"/>
      <w:r>
        <w:t>zeugniß</w:t>
      </w:r>
      <w:proofErr w:type="spellEnd"/>
      <w:r>
        <w:t xml:space="preserve"> geben/ </w:t>
      </w:r>
      <w:proofErr w:type="spellStart"/>
      <w:r>
        <w:t>vnd</w:t>
      </w:r>
      <w:proofErr w:type="spellEnd"/>
      <w:r>
        <w:t xml:space="preserve"> desgleichen. </w:t>
      </w:r>
    </w:p>
    <w:p w14:paraId="2B47B404" w14:textId="77777777" w:rsidR="00977C1F" w:rsidRDefault="00977C1F" w:rsidP="00977C1F">
      <w:pPr>
        <w:pStyle w:val="StandardWeb"/>
      </w:pPr>
      <w:r>
        <w:t xml:space="preserve">Wenn solche Sünde die </w:t>
      </w:r>
      <w:proofErr w:type="spellStart"/>
      <w:r>
        <w:t>getaufften</w:t>
      </w:r>
      <w:proofErr w:type="spellEnd"/>
      <w:r>
        <w:t xml:space="preserve"> Christen begehen/ so betrüben sie den heiligen Geist </w:t>
      </w:r>
      <w:proofErr w:type="spellStart"/>
      <w:r>
        <w:t>vnnd</w:t>
      </w:r>
      <w:proofErr w:type="spellEnd"/>
      <w:r>
        <w:t xml:space="preserve"> </w:t>
      </w:r>
      <w:proofErr w:type="spellStart"/>
      <w:r>
        <w:t>stossen</w:t>
      </w:r>
      <w:proofErr w:type="spellEnd"/>
      <w:r>
        <w:t xml:space="preserve"> </w:t>
      </w:r>
      <w:proofErr w:type="spellStart"/>
      <w:r>
        <w:t>jhn</w:t>
      </w:r>
      <w:proofErr w:type="spellEnd"/>
      <w:r>
        <w:t xml:space="preserve"> </w:t>
      </w:r>
      <w:proofErr w:type="spellStart"/>
      <w:r>
        <w:t>sampt</w:t>
      </w:r>
      <w:proofErr w:type="spellEnd"/>
      <w:r>
        <w:t xml:space="preserve"> dem glauben/ den er </w:t>
      </w:r>
      <w:proofErr w:type="spellStart"/>
      <w:r>
        <w:t>jnen</w:t>
      </w:r>
      <w:proofErr w:type="spellEnd"/>
      <w:r>
        <w:t xml:space="preserve"> geben hatte/ von sich </w:t>
      </w:r>
      <w:proofErr w:type="spellStart"/>
      <w:r>
        <w:t>hinauß</w:t>
      </w:r>
      <w:proofErr w:type="spellEnd"/>
      <w:r>
        <w:t xml:space="preserve">/ denn bey solchen Sünden </w:t>
      </w:r>
      <w:proofErr w:type="spellStart"/>
      <w:r>
        <w:t>kan</w:t>
      </w:r>
      <w:proofErr w:type="spellEnd"/>
      <w:r>
        <w:t xml:space="preserve"> der glaub </w:t>
      </w:r>
      <w:proofErr w:type="spellStart"/>
      <w:r>
        <w:t>vnd</w:t>
      </w:r>
      <w:proofErr w:type="spellEnd"/>
      <w:r>
        <w:t xml:space="preserve"> heilige Geist nicht bleiben/ </w:t>
      </w:r>
      <w:proofErr w:type="spellStart"/>
      <w:r>
        <w:t>darumb</w:t>
      </w:r>
      <w:proofErr w:type="spellEnd"/>
      <w:r>
        <w:t xml:space="preserve"> </w:t>
      </w:r>
      <w:proofErr w:type="spellStart"/>
      <w:r>
        <w:t>seind</w:t>
      </w:r>
      <w:proofErr w:type="spellEnd"/>
      <w:r>
        <w:t xml:space="preserve"> solche </w:t>
      </w:r>
      <w:proofErr w:type="spellStart"/>
      <w:r>
        <w:t>Sündt</w:t>
      </w:r>
      <w:proofErr w:type="spellEnd"/>
      <w:r>
        <w:t xml:space="preserve"> </w:t>
      </w:r>
      <w:proofErr w:type="spellStart"/>
      <w:r>
        <w:t>verdamlich</w:t>
      </w:r>
      <w:proofErr w:type="spellEnd"/>
      <w:r>
        <w:t xml:space="preserve">/ </w:t>
      </w:r>
      <w:proofErr w:type="spellStart"/>
      <w:r>
        <w:t>vnd</w:t>
      </w:r>
      <w:proofErr w:type="spellEnd"/>
      <w:r>
        <w:t xml:space="preserve"> </w:t>
      </w:r>
      <w:proofErr w:type="spellStart"/>
      <w:r>
        <w:t>kan</w:t>
      </w:r>
      <w:proofErr w:type="spellEnd"/>
      <w:r>
        <w:t xml:space="preserve"> </w:t>
      </w:r>
      <w:proofErr w:type="spellStart"/>
      <w:r>
        <w:t>niemandt</w:t>
      </w:r>
      <w:proofErr w:type="spellEnd"/>
      <w:r>
        <w:t xml:space="preserve"> </w:t>
      </w:r>
      <w:proofErr w:type="spellStart"/>
      <w:r>
        <w:t>dauon</w:t>
      </w:r>
      <w:proofErr w:type="spellEnd"/>
      <w:r>
        <w:t xml:space="preserve"> entlediget werden/ er thue denn rechtschaffene Busse </w:t>
      </w:r>
      <w:proofErr w:type="spellStart"/>
      <w:r>
        <w:t>darfür</w:t>
      </w:r>
      <w:proofErr w:type="spellEnd"/>
      <w:r>
        <w:t xml:space="preserve">/ wie </w:t>
      </w:r>
      <w:proofErr w:type="spellStart"/>
      <w:r>
        <w:t>Dauid</w:t>
      </w:r>
      <w:proofErr w:type="spellEnd"/>
      <w:r>
        <w:t xml:space="preserve">/ Manasse/ </w:t>
      </w:r>
      <w:proofErr w:type="spellStart"/>
      <w:r>
        <w:t>vnd</w:t>
      </w:r>
      <w:proofErr w:type="spellEnd"/>
      <w:r>
        <w:t xml:space="preserve"> andere heiligen Gottes gethan haben. </w:t>
      </w:r>
    </w:p>
    <w:p w14:paraId="78D1CF6C" w14:textId="77777777" w:rsidR="00977C1F" w:rsidRDefault="00977C1F" w:rsidP="00977C1F">
      <w:pPr>
        <w:pStyle w:val="StandardWeb"/>
      </w:pPr>
      <w:r>
        <w:rPr>
          <w:rStyle w:val="Fett"/>
        </w:rPr>
        <w:t>Sünde in den heiligen Geist.</w:t>
      </w:r>
      <w:r>
        <w:t xml:space="preserve"> </w:t>
      </w:r>
    </w:p>
    <w:p w14:paraId="240F5780" w14:textId="77777777" w:rsidR="00977C1F" w:rsidRDefault="00977C1F" w:rsidP="00977C1F">
      <w:pPr>
        <w:pStyle w:val="StandardWeb"/>
      </w:pPr>
      <w:r>
        <w:t xml:space="preserve">Zum dritten ist ein Sünde in den heiligen Geist/ welche ist/ in Sünden mutwillig </w:t>
      </w:r>
      <w:proofErr w:type="spellStart"/>
      <w:r>
        <w:t>biß</w:t>
      </w:r>
      <w:proofErr w:type="spellEnd"/>
      <w:r>
        <w:t xml:space="preserve"> zu Ende des </w:t>
      </w:r>
      <w:proofErr w:type="spellStart"/>
      <w:r>
        <w:t>lebens</w:t>
      </w:r>
      <w:proofErr w:type="spellEnd"/>
      <w:r>
        <w:t xml:space="preserve"> beharren/ nicht Busse thun/ auch nicht glauben wollen/ sondern Christum und sein </w:t>
      </w:r>
      <w:proofErr w:type="spellStart"/>
      <w:r>
        <w:t>Euangelium</w:t>
      </w:r>
      <w:proofErr w:type="spellEnd"/>
      <w:r>
        <w:t xml:space="preserve">/ </w:t>
      </w:r>
      <w:proofErr w:type="spellStart"/>
      <w:r>
        <w:t>ohn</w:t>
      </w:r>
      <w:proofErr w:type="spellEnd"/>
      <w:r>
        <w:t xml:space="preserve"> </w:t>
      </w:r>
      <w:proofErr w:type="spellStart"/>
      <w:r>
        <w:t>auffhören</w:t>
      </w:r>
      <w:proofErr w:type="spellEnd"/>
      <w:r>
        <w:t xml:space="preserve">/ </w:t>
      </w:r>
      <w:proofErr w:type="spellStart"/>
      <w:r>
        <w:t>biß</w:t>
      </w:r>
      <w:proofErr w:type="spellEnd"/>
      <w:r>
        <w:t xml:space="preserve"> in seinen Tod </w:t>
      </w:r>
      <w:proofErr w:type="spellStart"/>
      <w:r>
        <w:t>lesteren</w:t>
      </w:r>
      <w:proofErr w:type="spellEnd"/>
      <w:r>
        <w:t xml:space="preserve">/ dieselbige Sünde </w:t>
      </w:r>
      <w:proofErr w:type="spellStart"/>
      <w:r>
        <w:t>kan</w:t>
      </w:r>
      <w:proofErr w:type="spellEnd"/>
      <w:r>
        <w:t xml:space="preserve"> nicht vergeben werden/ sintemal ohn glauben an Christum kein </w:t>
      </w:r>
      <w:proofErr w:type="spellStart"/>
      <w:r>
        <w:t>vergebung</w:t>
      </w:r>
      <w:proofErr w:type="spellEnd"/>
      <w:r>
        <w:t xml:space="preserve"> der Sünde ist. </w:t>
      </w:r>
    </w:p>
    <w:p w14:paraId="7B9C8750" w14:textId="77777777" w:rsidR="00977C1F" w:rsidRDefault="00977C1F" w:rsidP="00977C1F">
      <w:pPr>
        <w:pStyle w:val="StandardWeb"/>
      </w:pPr>
      <w:r>
        <w:rPr>
          <w:rStyle w:val="Fett"/>
        </w:rPr>
        <w:t xml:space="preserve">Rechte Gewisse </w:t>
      </w:r>
      <w:proofErr w:type="spellStart"/>
      <w:r>
        <w:rPr>
          <w:rStyle w:val="Fett"/>
        </w:rPr>
        <w:t>Artzney</w:t>
      </w:r>
      <w:proofErr w:type="spellEnd"/>
      <w:r>
        <w:rPr>
          <w:rStyle w:val="Fett"/>
        </w:rPr>
        <w:t xml:space="preserve"> wider alle Sünde.</w:t>
      </w:r>
      <w:r>
        <w:t xml:space="preserve"> </w:t>
      </w:r>
    </w:p>
    <w:p w14:paraId="3F0002A5" w14:textId="77777777" w:rsidR="00977C1F" w:rsidRDefault="00977C1F" w:rsidP="00977C1F">
      <w:pPr>
        <w:pStyle w:val="StandardWeb"/>
      </w:pPr>
      <w:r>
        <w:t xml:space="preserve">Doch es sey die </w:t>
      </w:r>
      <w:proofErr w:type="spellStart"/>
      <w:r>
        <w:t>art</w:t>
      </w:r>
      <w:proofErr w:type="spellEnd"/>
      <w:r>
        <w:t xml:space="preserve"> der Sünden wie sie wölle/ wenn man sie </w:t>
      </w:r>
      <w:proofErr w:type="spellStart"/>
      <w:r>
        <w:t>berewet</w:t>
      </w:r>
      <w:proofErr w:type="spellEnd"/>
      <w:r>
        <w:t xml:space="preserve"> </w:t>
      </w:r>
      <w:proofErr w:type="spellStart"/>
      <w:r>
        <w:t>vnd</w:t>
      </w:r>
      <w:proofErr w:type="spellEnd"/>
      <w:r>
        <w:t xml:space="preserve"> glaubt an Christum/ das er sie mit seinem leiden </w:t>
      </w:r>
      <w:proofErr w:type="spellStart"/>
      <w:r>
        <w:t>vnnd</w:t>
      </w:r>
      <w:proofErr w:type="spellEnd"/>
      <w:r>
        <w:t xml:space="preserve"> sterben </w:t>
      </w:r>
      <w:proofErr w:type="spellStart"/>
      <w:r>
        <w:t>bezalet</w:t>
      </w:r>
      <w:proofErr w:type="spellEnd"/>
      <w:r>
        <w:t xml:space="preserve"> hab/ so wird sie vergeben. Hüte dich aber das du dieses </w:t>
      </w:r>
      <w:proofErr w:type="spellStart"/>
      <w:r>
        <w:t>Euangelions</w:t>
      </w:r>
      <w:proofErr w:type="spellEnd"/>
      <w:r>
        <w:t xml:space="preserve"> </w:t>
      </w:r>
      <w:proofErr w:type="spellStart"/>
      <w:r>
        <w:t>nit</w:t>
      </w:r>
      <w:proofErr w:type="spellEnd"/>
      <w:r>
        <w:t xml:space="preserve"> </w:t>
      </w:r>
      <w:proofErr w:type="spellStart"/>
      <w:r>
        <w:t>mißbrauchest</w:t>
      </w:r>
      <w:proofErr w:type="spellEnd"/>
      <w:r>
        <w:t xml:space="preserve"> </w:t>
      </w:r>
      <w:proofErr w:type="spellStart"/>
      <w:r>
        <w:t>vnd</w:t>
      </w:r>
      <w:proofErr w:type="spellEnd"/>
      <w:r>
        <w:t xml:space="preserve"> </w:t>
      </w:r>
      <w:proofErr w:type="spellStart"/>
      <w:r>
        <w:t>freuelich</w:t>
      </w:r>
      <w:proofErr w:type="spellEnd"/>
      <w:r>
        <w:t xml:space="preserve"> </w:t>
      </w:r>
      <w:proofErr w:type="spellStart"/>
      <w:r>
        <w:t>darauff</w:t>
      </w:r>
      <w:proofErr w:type="spellEnd"/>
      <w:r>
        <w:t xml:space="preserve"> sündigest/ es möchte dich Gott nach seinem gerechten Gerichte mit </w:t>
      </w:r>
      <w:proofErr w:type="spellStart"/>
      <w:r>
        <w:t>Hartigkeit</w:t>
      </w:r>
      <w:proofErr w:type="spellEnd"/>
      <w:r>
        <w:t xml:space="preserve"> </w:t>
      </w:r>
      <w:proofErr w:type="spellStart"/>
      <w:r>
        <w:t>vnd</w:t>
      </w:r>
      <w:proofErr w:type="spellEnd"/>
      <w:r>
        <w:t xml:space="preserve"> </w:t>
      </w:r>
      <w:proofErr w:type="spellStart"/>
      <w:r>
        <w:t>verstockung</w:t>
      </w:r>
      <w:proofErr w:type="spellEnd"/>
      <w:r>
        <w:t xml:space="preserve"> des </w:t>
      </w:r>
      <w:proofErr w:type="spellStart"/>
      <w:r>
        <w:t>Hertzens</w:t>
      </w:r>
      <w:proofErr w:type="spellEnd"/>
      <w:r>
        <w:t xml:space="preserve"> straffen/ das du nicht Busse thun </w:t>
      </w:r>
      <w:proofErr w:type="spellStart"/>
      <w:r>
        <w:t>köndest</w:t>
      </w:r>
      <w:proofErr w:type="spellEnd"/>
      <w:r>
        <w:t xml:space="preserve"> wie er </w:t>
      </w:r>
      <w:proofErr w:type="spellStart"/>
      <w:r>
        <w:t>Pharaonem</w:t>
      </w:r>
      <w:proofErr w:type="spellEnd"/>
      <w:r>
        <w:t xml:space="preserve"> </w:t>
      </w:r>
      <w:proofErr w:type="spellStart"/>
      <w:r>
        <w:t>vnd</w:t>
      </w:r>
      <w:proofErr w:type="spellEnd"/>
      <w:r>
        <w:t xml:space="preserve"> andere gestrafft hat. </w:t>
      </w:r>
      <w:proofErr w:type="spellStart"/>
      <w:r>
        <w:t>Widerumb</w:t>
      </w:r>
      <w:proofErr w:type="spellEnd"/>
      <w:r>
        <w:t xml:space="preserve"> </w:t>
      </w:r>
      <w:proofErr w:type="spellStart"/>
      <w:r>
        <w:t>verzweyffele</w:t>
      </w:r>
      <w:proofErr w:type="spellEnd"/>
      <w:r>
        <w:t xml:space="preserve"> auch kein Sünder/ wie er auch gesündiget hat/ sondern </w:t>
      </w:r>
      <w:proofErr w:type="spellStart"/>
      <w:r>
        <w:t>trawe</w:t>
      </w:r>
      <w:proofErr w:type="spellEnd"/>
      <w:r>
        <w:t xml:space="preserve"> </w:t>
      </w:r>
      <w:proofErr w:type="spellStart"/>
      <w:r>
        <w:t>auff</w:t>
      </w:r>
      <w:proofErr w:type="spellEnd"/>
      <w:r>
        <w:t xml:space="preserve"> Gottes </w:t>
      </w:r>
      <w:proofErr w:type="spellStart"/>
      <w:r>
        <w:t>gnade</w:t>
      </w:r>
      <w:proofErr w:type="spellEnd"/>
      <w:r>
        <w:t xml:space="preserve"> </w:t>
      </w:r>
      <w:proofErr w:type="spellStart"/>
      <w:r>
        <w:t>vnd</w:t>
      </w:r>
      <w:proofErr w:type="spellEnd"/>
      <w:r>
        <w:t xml:space="preserve"> </w:t>
      </w:r>
      <w:proofErr w:type="spellStart"/>
      <w:r>
        <w:t>barmhertzigkeit</w:t>
      </w:r>
      <w:proofErr w:type="spellEnd"/>
      <w:r>
        <w:t xml:space="preserve">/ welche grösser ist als </w:t>
      </w:r>
      <w:proofErr w:type="spellStart"/>
      <w:r>
        <w:t>vnsere</w:t>
      </w:r>
      <w:proofErr w:type="spellEnd"/>
      <w:r>
        <w:t xml:space="preserve"> Sünde/ dadurch den </w:t>
      </w:r>
      <w:proofErr w:type="spellStart"/>
      <w:r>
        <w:t>Glaubigen</w:t>
      </w:r>
      <w:proofErr w:type="spellEnd"/>
      <w:r>
        <w:t xml:space="preserve"> alle </w:t>
      </w:r>
      <w:proofErr w:type="spellStart"/>
      <w:r>
        <w:t>jre</w:t>
      </w:r>
      <w:proofErr w:type="spellEnd"/>
      <w:r>
        <w:t xml:space="preserve"> Sünde vergeben werden </w:t>
      </w:r>
      <w:proofErr w:type="spellStart"/>
      <w:r>
        <w:t>vmb</w:t>
      </w:r>
      <w:proofErr w:type="spellEnd"/>
      <w:r>
        <w:t xml:space="preserve"> Jesu Christi willen. </w:t>
      </w:r>
    </w:p>
    <w:p w14:paraId="7E725412" w14:textId="77777777" w:rsidR="00977C1F" w:rsidRDefault="00977C1F" w:rsidP="00977C1F">
      <w:pPr>
        <w:pStyle w:val="StandardWeb"/>
      </w:pPr>
      <w:r>
        <w:rPr>
          <w:rStyle w:val="Fett"/>
        </w:rPr>
        <w:t>Von der Kirchen Gottes.</w:t>
      </w:r>
      <w:r>
        <w:t xml:space="preserve"> </w:t>
      </w:r>
    </w:p>
    <w:p w14:paraId="03103878" w14:textId="77777777" w:rsidR="00977C1F" w:rsidRDefault="00977C1F" w:rsidP="00977C1F">
      <w:pPr>
        <w:pStyle w:val="StandardWeb"/>
      </w:pPr>
      <w:r>
        <w:t xml:space="preserve">Wo nu das </w:t>
      </w:r>
      <w:proofErr w:type="spellStart"/>
      <w:r>
        <w:t>Euangellium</w:t>
      </w:r>
      <w:proofErr w:type="spellEnd"/>
      <w:r>
        <w:t xml:space="preserve"> Christi also reine gepredigt/ </w:t>
      </w:r>
      <w:proofErr w:type="spellStart"/>
      <w:r>
        <w:t>vnnd</w:t>
      </w:r>
      <w:proofErr w:type="spellEnd"/>
      <w:r>
        <w:t xml:space="preserve"> die </w:t>
      </w:r>
      <w:proofErr w:type="spellStart"/>
      <w:r>
        <w:t>Sacramenta</w:t>
      </w:r>
      <w:proofErr w:type="spellEnd"/>
      <w:r>
        <w:t xml:space="preserve"> Christi nach desselbigen Gebot/ </w:t>
      </w:r>
      <w:proofErr w:type="spellStart"/>
      <w:r>
        <w:t>vnd</w:t>
      </w:r>
      <w:proofErr w:type="spellEnd"/>
      <w:r>
        <w:t xml:space="preserve"> </w:t>
      </w:r>
      <w:proofErr w:type="spellStart"/>
      <w:r>
        <w:t>ordenung</w:t>
      </w:r>
      <w:proofErr w:type="spellEnd"/>
      <w:r>
        <w:t xml:space="preserve">/ recht </w:t>
      </w:r>
      <w:proofErr w:type="spellStart"/>
      <w:r>
        <w:t>ausgetheilet</w:t>
      </w:r>
      <w:proofErr w:type="spellEnd"/>
      <w:r>
        <w:t xml:space="preserve"> </w:t>
      </w:r>
      <w:proofErr w:type="spellStart"/>
      <w:r>
        <w:t>vnd</w:t>
      </w:r>
      <w:proofErr w:type="spellEnd"/>
      <w:r>
        <w:t xml:space="preserve"> empfangen werden/ da ist die Kirche Gottes </w:t>
      </w:r>
      <w:proofErr w:type="spellStart"/>
      <w:r>
        <w:t>vnd</w:t>
      </w:r>
      <w:proofErr w:type="spellEnd"/>
      <w:r>
        <w:t xml:space="preserve"> gemeinschafft der Heiligen/ ausserhalb welcher kein </w:t>
      </w:r>
      <w:proofErr w:type="spellStart"/>
      <w:r>
        <w:t>Seeligkeit</w:t>
      </w:r>
      <w:proofErr w:type="spellEnd"/>
      <w:r>
        <w:t xml:space="preserve"> zu finden ist/ denn sie allein hat den Schatz des Bluts Christi/ nemlich </w:t>
      </w:r>
      <w:proofErr w:type="spellStart"/>
      <w:r>
        <w:t>vergebung</w:t>
      </w:r>
      <w:proofErr w:type="spellEnd"/>
      <w:r>
        <w:t xml:space="preserve"> der Sünden/ zugerechnete Gerechtigkeit/ die </w:t>
      </w:r>
      <w:proofErr w:type="spellStart"/>
      <w:r>
        <w:t>gabe</w:t>
      </w:r>
      <w:proofErr w:type="spellEnd"/>
      <w:r>
        <w:t xml:space="preserve"> des heiligen Geistes </w:t>
      </w:r>
      <w:proofErr w:type="spellStart"/>
      <w:r>
        <w:t>vnd</w:t>
      </w:r>
      <w:proofErr w:type="spellEnd"/>
      <w:r>
        <w:t xml:space="preserve"> das Ewige leben/ welchen </w:t>
      </w:r>
      <w:proofErr w:type="spellStart"/>
      <w:r>
        <w:t>schatz</w:t>
      </w:r>
      <w:proofErr w:type="spellEnd"/>
      <w:r>
        <w:t xml:space="preserve"> sie durch die </w:t>
      </w:r>
      <w:proofErr w:type="spellStart"/>
      <w:r>
        <w:t>Euangelische</w:t>
      </w:r>
      <w:proofErr w:type="spellEnd"/>
      <w:r>
        <w:t xml:space="preserve"> Absolution allen Bußfertigen </w:t>
      </w:r>
      <w:proofErr w:type="spellStart"/>
      <w:r>
        <w:t>vnd</w:t>
      </w:r>
      <w:proofErr w:type="spellEnd"/>
      <w:r>
        <w:t xml:space="preserve"> </w:t>
      </w:r>
      <w:proofErr w:type="spellStart"/>
      <w:r>
        <w:t>glaubigen</w:t>
      </w:r>
      <w:proofErr w:type="spellEnd"/>
      <w:r>
        <w:t xml:space="preserve"> Täglich </w:t>
      </w:r>
      <w:proofErr w:type="spellStart"/>
      <w:r>
        <w:t>vnd</w:t>
      </w:r>
      <w:proofErr w:type="spellEnd"/>
      <w:r>
        <w:t xml:space="preserve"> Reichlich mittheilet. </w:t>
      </w:r>
      <w:proofErr w:type="spellStart"/>
      <w:r>
        <w:t>Diß</w:t>
      </w:r>
      <w:proofErr w:type="spellEnd"/>
      <w:r>
        <w:t xml:space="preserve"> ist die Braut </w:t>
      </w:r>
      <w:proofErr w:type="spellStart"/>
      <w:r>
        <w:t>vnd</w:t>
      </w:r>
      <w:proofErr w:type="spellEnd"/>
      <w:r>
        <w:t xml:space="preserve"> Gemeine Christi Jesu des Sohns Gottes/ ja sein Geistlicher Leib/ welcher Haupt er allein ist </w:t>
      </w:r>
      <w:proofErr w:type="spellStart"/>
      <w:r>
        <w:t>vnd</w:t>
      </w:r>
      <w:proofErr w:type="spellEnd"/>
      <w:r>
        <w:t xml:space="preserve"> sonst keiner mehr/ </w:t>
      </w:r>
      <w:proofErr w:type="spellStart"/>
      <w:r>
        <w:t>erheisse</w:t>
      </w:r>
      <w:proofErr w:type="spellEnd"/>
      <w:r>
        <w:t xml:space="preserve"> Bapst oder Bischoff/ denn die Kirche ist allein ans Haupt Christum verbunden/ </w:t>
      </w:r>
      <w:proofErr w:type="spellStart"/>
      <w:r>
        <w:t>vnnd</w:t>
      </w:r>
      <w:proofErr w:type="spellEnd"/>
      <w:r>
        <w:t xml:space="preserve"> kennet/ ehret/ </w:t>
      </w:r>
      <w:proofErr w:type="spellStart"/>
      <w:r>
        <w:t>vnd</w:t>
      </w:r>
      <w:proofErr w:type="spellEnd"/>
      <w:r>
        <w:t xml:space="preserve"> betet denselbigen an/ allein nach </w:t>
      </w:r>
      <w:proofErr w:type="spellStart"/>
      <w:r>
        <w:t>anweisung</w:t>
      </w:r>
      <w:proofErr w:type="spellEnd"/>
      <w:r>
        <w:t xml:space="preserve"> der </w:t>
      </w:r>
      <w:proofErr w:type="spellStart"/>
      <w:r>
        <w:t>schrifften</w:t>
      </w:r>
      <w:proofErr w:type="spellEnd"/>
      <w:r>
        <w:t xml:space="preserve">/ welche </w:t>
      </w:r>
      <w:proofErr w:type="spellStart"/>
      <w:r>
        <w:t>jhr</w:t>
      </w:r>
      <w:proofErr w:type="spellEnd"/>
      <w:r>
        <w:t xml:space="preserve"> der heilige Geist/ durch den dienst der </w:t>
      </w:r>
      <w:proofErr w:type="spellStart"/>
      <w:r>
        <w:t>Phropheten</w:t>
      </w:r>
      <w:proofErr w:type="spellEnd"/>
      <w:r>
        <w:t xml:space="preserve"> </w:t>
      </w:r>
      <w:proofErr w:type="spellStart"/>
      <w:r>
        <w:t>vnnd</w:t>
      </w:r>
      <w:proofErr w:type="spellEnd"/>
      <w:r>
        <w:t xml:space="preserve"> Aposteln gegeben hat/ </w:t>
      </w:r>
      <w:proofErr w:type="spellStart"/>
      <w:r>
        <w:t>vnd</w:t>
      </w:r>
      <w:proofErr w:type="spellEnd"/>
      <w:r>
        <w:t xml:space="preserve"> </w:t>
      </w:r>
      <w:proofErr w:type="spellStart"/>
      <w:r>
        <w:t>befleisset</w:t>
      </w:r>
      <w:proofErr w:type="spellEnd"/>
      <w:r>
        <w:t xml:space="preserve"> sich zum </w:t>
      </w:r>
      <w:proofErr w:type="spellStart"/>
      <w:r>
        <w:t>höhesten</w:t>
      </w:r>
      <w:proofErr w:type="spellEnd"/>
      <w:r>
        <w:t xml:space="preserve">/ das sie derselbigen </w:t>
      </w:r>
      <w:proofErr w:type="spellStart"/>
      <w:r>
        <w:t>schrifften</w:t>
      </w:r>
      <w:proofErr w:type="spellEnd"/>
      <w:r>
        <w:t xml:space="preserve"> ein rechten waren </w:t>
      </w:r>
      <w:proofErr w:type="spellStart"/>
      <w:r>
        <w:t>vnd</w:t>
      </w:r>
      <w:proofErr w:type="spellEnd"/>
      <w:r>
        <w:t xml:space="preserve"> gesunden verstand habe </w:t>
      </w:r>
      <w:proofErr w:type="spellStart"/>
      <w:r>
        <w:t>vnd</w:t>
      </w:r>
      <w:proofErr w:type="spellEnd"/>
      <w:r>
        <w:t xml:space="preserve"> dabey bleibe. </w:t>
      </w:r>
    </w:p>
    <w:p w14:paraId="205305DF" w14:textId="77777777" w:rsidR="00977C1F" w:rsidRDefault="00977C1F" w:rsidP="00977C1F">
      <w:pPr>
        <w:pStyle w:val="StandardWeb"/>
      </w:pPr>
      <w:r>
        <w:t xml:space="preserve">Wer ihr diese </w:t>
      </w:r>
      <w:proofErr w:type="spellStart"/>
      <w:r>
        <w:t>schrifften</w:t>
      </w:r>
      <w:proofErr w:type="spellEnd"/>
      <w:r>
        <w:t xml:space="preserve"> recht Predigt </w:t>
      </w:r>
      <w:proofErr w:type="spellStart"/>
      <w:r>
        <w:t>vnd</w:t>
      </w:r>
      <w:proofErr w:type="spellEnd"/>
      <w:r>
        <w:t xml:space="preserve"> </w:t>
      </w:r>
      <w:proofErr w:type="spellStart"/>
      <w:r>
        <w:t>erklert</w:t>
      </w:r>
      <w:proofErr w:type="spellEnd"/>
      <w:r>
        <w:t xml:space="preserve">/ den </w:t>
      </w:r>
      <w:proofErr w:type="spellStart"/>
      <w:r>
        <w:t>helt</w:t>
      </w:r>
      <w:proofErr w:type="spellEnd"/>
      <w:r>
        <w:t xml:space="preserve"> </w:t>
      </w:r>
      <w:proofErr w:type="spellStart"/>
      <w:r>
        <w:t>vnd</w:t>
      </w:r>
      <w:proofErr w:type="spellEnd"/>
      <w:r>
        <w:t xml:space="preserve"> </w:t>
      </w:r>
      <w:proofErr w:type="spellStart"/>
      <w:r>
        <w:t>erkent</w:t>
      </w:r>
      <w:proofErr w:type="spellEnd"/>
      <w:r>
        <w:t xml:space="preserve"> sie für ein Diener Christo selber: Wer </w:t>
      </w:r>
      <w:proofErr w:type="spellStart"/>
      <w:r>
        <w:t>jhr</w:t>
      </w:r>
      <w:proofErr w:type="spellEnd"/>
      <w:r>
        <w:t xml:space="preserve"> aber anders predigt oder die </w:t>
      </w:r>
      <w:proofErr w:type="spellStart"/>
      <w:r>
        <w:t>schrifft</w:t>
      </w:r>
      <w:proofErr w:type="spellEnd"/>
      <w:r>
        <w:t xml:space="preserve"> </w:t>
      </w:r>
      <w:proofErr w:type="spellStart"/>
      <w:r>
        <w:t>felschlich</w:t>
      </w:r>
      <w:proofErr w:type="spellEnd"/>
      <w:r>
        <w:t xml:space="preserve"> </w:t>
      </w:r>
      <w:proofErr w:type="spellStart"/>
      <w:r>
        <w:t>außleget</w:t>
      </w:r>
      <w:proofErr w:type="spellEnd"/>
      <w:r>
        <w:t xml:space="preserve">/ den fleucht </w:t>
      </w:r>
      <w:proofErr w:type="spellStart"/>
      <w:r>
        <w:t>vnd</w:t>
      </w:r>
      <w:proofErr w:type="spellEnd"/>
      <w:r>
        <w:t xml:space="preserve"> meidet sie als den </w:t>
      </w:r>
      <w:proofErr w:type="spellStart"/>
      <w:r>
        <w:t>Teuffel</w:t>
      </w:r>
      <w:proofErr w:type="spellEnd"/>
      <w:r>
        <w:t xml:space="preserve"> </w:t>
      </w:r>
      <w:proofErr w:type="spellStart"/>
      <w:r>
        <w:t>vnd</w:t>
      </w:r>
      <w:proofErr w:type="spellEnd"/>
      <w:r>
        <w:t xml:space="preserve"> Antichrist/ wie </w:t>
      </w:r>
      <w:proofErr w:type="spellStart"/>
      <w:r>
        <w:t>jhr</w:t>
      </w:r>
      <w:proofErr w:type="spellEnd"/>
      <w:r>
        <w:t xml:space="preserve"> Christus </w:t>
      </w:r>
      <w:proofErr w:type="spellStart"/>
      <w:r>
        <w:t>jhr</w:t>
      </w:r>
      <w:proofErr w:type="spellEnd"/>
      <w:r>
        <w:t xml:space="preserve"> Haupt/ Herr/ Hirt </w:t>
      </w:r>
      <w:proofErr w:type="spellStart"/>
      <w:r>
        <w:t>vnnd</w:t>
      </w:r>
      <w:proofErr w:type="spellEnd"/>
      <w:r>
        <w:t xml:space="preserve"> Heiland befohlen hat/ Joa: 19. Gal: 1. </w:t>
      </w:r>
    </w:p>
    <w:p w14:paraId="2C151149" w14:textId="77777777" w:rsidR="00977C1F" w:rsidRDefault="00977C1F" w:rsidP="00977C1F">
      <w:pPr>
        <w:pStyle w:val="StandardWeb"/>
      </w:pPr>
      <w:r>
        <w:rPr>
          <w:rStyle w:val="Fett"/>
        </w:rPr>
        <w:t>Die christliche Kirchen nicht an Menschen Satzungen gebunden.</w:t>
      </w:r>
      <w:r>
        <w:t xml:space="preserve"> </w:t>
      </w:r>
    </w:p>
    <w:p w14:paraId="3F44DCC2" w14:textId="77777777" w:rsidR="00977C1F" w:rsidRDefault="00977C1F" w:rsidP="00977C1F">
      <w:pPr>
        <w:pStyle w:val="StandardWeb"/>
      </w:pPr>
      <w:proofErr w:type="spellStart"/>
      <w:r>
        <w:t>Vnd</w:t>
      </w:r>
      <w:proofErr w:type="spellEnd"/>
      <w:r>
        <w:t xml:space="preserve"> wie diese Kirche von den Mosaischen Ceremonien </w:t>
      </w:r>
      <w:proofErr w:type="spellStart"/>
      <w:r>
        <w:t>gefreyet</w:t>
      </w:r>
      <w:proofErr w:type="spellEnd"/>
      <w:r>
        <w:t xml:space="preserve">/ also ist sie an keine Menschen Satzungen/ </w:t>
      </w:r>
      <w:proofErr w:type="spellStart"/>
      <w:r>
        <w:t>souiel</w:t>
      </w:r>
      <w:proofErr w:type="spellEnd"/>
      <w:r>
        <w:t xml:space="preserve"> den Gottesdienst antrifft/ verbunden/ </w:t>
      </w:r>
      <w:proofErr w:type="spellStart"/>
      <w:r>
        <w:t>vnnd</w:t>
      </w:r>
      <w:proofErr w:type="spellEnd"/>
      <w:r>
        <w:t xml:space="preserve"> </w:t>
      </w:r>
      <w:proofErr w:type="spellStart"/>
      <w:r>
        <w:t>helt</w:t>
      </w:r>
      <w:proofErr w:type="spellEnd"/>
      <w:r>
        <w:t xml:space="preserve"> in Ceremonien diese Regel/ das es alles </w:t>
      </w:r>
      <w:proofErr w:type="spellStart"/>
      <w:r>
        <w:t>zuerbawung</w:t>
      </w:r>
      <w:proofErr w:type="spellEnd"/>
      <w:r>
        <w:t xml:space="preserve"> der Gemeine geschehe/ das ist/ zu rechter </w:t>
      </w:r>
      <w:proofErr w:type="spellStart"/>
      <w:r>
        <w:t>übung</w:t>
      </w:r>
      <w:proofErr w:type="spellEnd"/>
      <w:r>
        <w:t xml:space="preserve"> des Göttlichen </w:t>
      </w:r>
      <w:proofErr w:type="spellStart"/>
      <w:r>
        <w:t>wortes</w:t>
      </w:r>
      <w:proofErr w:type="spellEnd"/>
      <w:r>
        <w:t xml:space="preserve"> </w:t>
      </w:r>
      <w:proofErr w:type="spellStart"/>
      <w:r>
        <w:t>vnd</w:t>
      </w:r>
      <w:proofErr w:type="spellEnd"/>
      <w:r>
        <w:t xml:space="preserve"> das es alles ordentlich richtig </w:t>
      </w:r>
      <w:proofErr w:type="spellStart"/>
      <w:r>
        <w:t>vnnd</w:t>
      </w:r>
      <w:proofErr w:type="spellEnd"/>
      <w:r>
        <w:t xml:space="preserve"> </w:t>
      </w:r>
      <w:proofErr w:type="spellStart"/>
      <w:r>
        <w:t>Erbarlich</w:t>
      </w:r>
      <w:proofErr w:type="spellEnd"/>
      <w:r>
        <w:t xml:space="preserve"> zugehe/ wie Paulus </w:t>
      </w:r>
      <w:proofErr w:type="spellStart"/>
      <w:r>
        <w:t>leret</w:t>
      </w:r>
      <w:proofErr w:type="spellEnd"/>
      <w:r>
        <w:t xml:space="preserve">/ 1. Cor: 14. Rom: 14/ rc. Hütet sich auch für </w:t>
      </w:r>
      <w:proofErr w:type="spellStart"/>
      <w:r>
        <w:t>ergerniß</w:t>
      </w:r>
      <w:proofErr w:type="spellEnd"/>
      <w:r>
        <w:t xml:space="preserve"> zugeben/ </w:t>
      </w:r>
      <w:proofErr w:type="spellStart"/>
      <w:r>
        <w:t>vnd</w:t>
      </w:r>
      <w:proofErr w:type="spellEnd"/>
      <w:r>
        <w:t xml:space="preserve"> dienet den </w:t>
      </w:r>
      <w:proofErr w:type="spellStart"/>
      <w:r>
        <w:t>Schwachglaubigen</w:t>
      </w:r>
      <w:proofErr w:type="spellEnd"/>
      <w:r>
        <w:t xml:space="preserve"> durch rechtschaffene Christliche Liebe. Denn die Christliche </w:t>
      </w:r>
      <w:proofErr w:type="spellStart"/>
      <w:r>
        <w:t>freyheit</w:t>
      </w:r>
      <w:proofErr w:type="spellEnd"/>
      <w:r>
        <w:t xml:space="preserve"> ist nicht </w:t>
      </w:r>
      <w:proofErr w:type="spellStart"/>
      <w:r>
        <w:t>aso</w:t>
      </w:r>
      <w:proofErr w:type="spellEnd"/>
      <w:r>
        <w:t xml:space="preserve"> </w:t>
      </w:r>
      <w:proofErr w:type="spellStart"/>
      <w:r>
        <w:t>zuuerstehen</w:t>
      </w:r>
      <w:proofErr w:type="spellEnd"/>
      <w:r>
        <w:t xml:space="preserve">/ als haben die Christen </w:t>
      </w:r>
      <w:proofErr w:type="spellStart"/>
      <w:r>
        <w:t>erleubniß</w:t>
      </w:r>
      <w:proofErr w:type="spellEnd"/>
      <w:r>
        <w:t xml:space="preserve"> zu Sündigen </w:t>
      </w:r>
      <w:proofErr w:type="spellStart"/>
      <w:r>
        <w:t>vnd</w:t>
      </w:r>
      <w:proofErr w:type="spellEnd"/>
      <w:r>
        <w:t xml:space="preserve"> nach des Fleisches willen zu Leben/ sondern das ist die Christliche </w:t>
      </w:r>
      <w:proofErr w:type="spellStart"/>
      <w:r>
        <w:t>freyheit</w:t>
      </w:r>
      <w:proofErr w:type="spellEnd"/>
      <w:r>
        <w:t xml:space="preserve">/ das </w:t>
      </w:r>
      <w:proofErr w:type="spellStart"/>
      <w:r>
        <w:t>vnsere</w:t>
      </w:r>
      <w:proofErr w:type="spellEnd"/>
      <w:r>
        <w:t xml:space="preserve"> gewissen durch den glauben an Christum sein zu frieden </w:t>
      </w:r>
      <w:proofErr w:type="spellStart"/>
      <w:r>
        <w:t>gestelt</w:t>
      </w:r>
      <w:proofErr w:type="spellEnd"/>
      <w:r>
        <w:t xml:space="preserve"> </w:t>
      </w:r>
      <w:proofErr w:type="spellStart"/>
      <w:r>
        <w:t>vnd</w:t>
      </w:r>
      <w:proofErr w:type="spellEnd"/>
      <w:r>
        <w:t xml:space="preserve"> für Gott von allen </w:t>
      </w:r>
      <w:proofErr w:type="spellStart"/>
      <w:r>
        <w:t>beyd</w:t>
      </w:r>
      <w:proofErr w:type="spellEnd"/>
      <w:r>
        <w:t xml:space="preserve"> </w:t>
      </w:r>
      <w:proofErr w:type="spellStart"/>
      <w:r>
        <w:t>götlichen</w:t>
      </w:r>
      <w:proofErr w:type="spellEnd"/>
      <w:r>
        <w:t xml:space="preserve"> </w:t>
      </w:r>
      <w:proofErr w:type="spellStart"/>
      <w:r>
        <w:t>vnd</w:t>
      </w:r>
      <w:proofErr w:type="spellEnd"/>
      <w:r>
        <w:t xml:space="preserve"> Menschlichen Gesetzen </w:t>
      </w:r>
      <w:proofErr w:type="spellStart"/>
      <w:r>
        <w:t>gefreyet</w:t>
      </w:r>
      <w:proofErr w:type="spellEnd"/>
      <w:r>
        <w:t xml:space="preserve">/ also das </w:t>
      </w:r>
      <w:proofErr w:type="spellStart"/>
      <w:r>
        <w:t>vns</w:t>
      </w:r>
      <w:proofErr w:type="spellEnd"/>
      <w:r>
        <w:t xml:space="preserve"> derer keins verdammen </w:t>
      </w:r>
      <w:proofErr w:type="spellStart"/>
      <w:r>
        <w:t>kan</w:t>
      </w:r>
      <w:proofErr w:type="spellEnd"/>
      <w:r>
        <w:t xml:space="preserve">/ so wir an Christum glauben/ welcher alle Gerechtigkeit vor </w:t>
      </w:r>
      <w:proofErr w:type="spellStart"/>
      <w:r>
        <w:t>vns</w:t>
      </w:r>
      <w:proofErr w:type="spellEnd"/>
      <w:r>
        <w:t xml:space="preserve"> erfüllet Matth: 3. </w:t>
      </w:r>
      <w:proofErr w:type="spellStart"/>
      <w:r>
        <w:t>Vnd</w:t>
      </w:r>
      <w:proofErr w:type="spellEnd"/>
      <w:r>
        <w:t xml:space="preserve"> für </w:t>
      </w:r>
      <w:proofErr w:type="spellStart"/>
      <w:r>
        <w:t>vns</w:t>
      </w:r>
      <w:proofErr w:type="spellEnd"/>
      <w:r>
        <w:t xml:space="preserve"> die </w:t>
      </w:r>
      <w:proofErr w:type="spellStart"/>
      <w:r>
        <w:t>verdamniß</w:t>
      </w:r>
      <w:proofErr w:type="spellEnd"/>
      <w:r>
        <w:t xml:space="preserve"> </w:t>
      </w:r>
      <w:proofErr w:type="spellStart"/>
      <w:r>
        <w:t>vnd</w:t>
      </w:r>
      <w:proofErr w:type="spellEnd"/>
      <w:r>
        <w:t xml:space="preserve"> verdiente straffe getragen/ </w:t>
      </w:r>
      <w:proofErr w:type="spellStart"/>
      <w:r>
        <w:t>vnns</w:t>
      </w:r>
      <w:proofErr w:type="spellEnd"/>
      <w:r>
        <w:t xml:space="preserve"> aber </w:t>
      </w:r>
      <w:proofErr w:type="spellStart"/>
      <w:r>
        <w:t>dauon</w:t>
      </w:r>
      <w:proofErr w:type="spellEnd"/>
      <w:r>
        <w:t xml:space="preserve"> </w:t>
      </w:r>
      <w:proofErr w:type="spellStart"/>
      <w:r>
        <w:t>gentzlich</w:t>
      </w:r>
      <w:proofErr w:type="spellEnd"/>
      <w:r>
        <w:t xml:space="preserve"> entlediget/ zu Kindern Gottes </w:t>
      </w:r>
      <w:proofErr w:type="spellStart"/>
      <w:r>
        <w:t>vnd</w:t>
      </w:r>
      <w:proofErr w:type="spellEnd"/>
      <w:r>
        <w:t xml:space="preserve"> Erben des ewigen </w:t>
      </w:r>
      <w:proofErr w:type="spellStart"/>
      <w:r>
        <w:t>segens</w:t>
      </w:r>
      <w:proofErr w:type="spellEnd"/>
      <w:r>
        <w:t xml:space="preserve"> </w:t>
      </w:r>
      <w:proofErr w:type="spellStart"/>
      <w:r>
        <w:t>vnd</w:t>
      </w:r>
      <w:proofErr w:type="spellEnd"/>
      <w:r>
        <w:t xml:space="preserve"> </w:t>
      </w:r>
      <w:proofErr w:type="spellStart"/>
      <w:r>
        <w:t>seligkeit</w:t>
      </w:r>
      <w:proofErr w:type="spellEnd"/>
      <w:r>
        <w:t xml:space="preserve"> gemacht hat </w:t>
      </w:r>
      <w:proofErr w:type="spellStart"/>
      <w:r>
        <w:t>dise</w:t>
      </w:r>
      <w:proofErr w:type="spellEnd"/>
      <w:r>
        <w:t xml:space="preserve"> gegebene </w:t>
      </w:r>
      <w:proofErr w:type="spellStart"/>
      <w:r>
        <w:t>seligkeit</w:t>
      </w:r>
      <w:proofErr w:type="spellEnd"/>
      <w:r>
        <w:t xml:space="preserve"> </w:t>
      </w:r>
      <w:proofErr w:type="spellStart"/>
      <w:r>
        <w:t>kan</w:t>
      </w:r>
      <w:proofErr w:type="spellEnd"/>
      <w:r>
        <w:t xml:space="preserve"> </w:t>
      </w:r>
      <w:proofErr w:type="spellStart"/>
      <w:r>
        <w:t>vns</w:t>
      </w:r>
      <w:proofErr w:type="spellEnd"/>
      <w:r>
        <w:t xml:space="preserve">/ die wir an Christum glauben/ kein Gesetze </w:t>
      </w:r>
      <w:proofErr w:type="spellStart"/>
      <w:r>
        <w:t>nit</w:t>
      </w:r>
      <w:proofErr w:type="spellEnd"/>
      <w:r>
        <w:t xml:space="preserve"> </w:t>
      </w:r>
      <w:proofErr w:type="spellStart"/>
      <w:r>
        <w:t>nemen</w:t>
      </w:r>
      <w:proofErr w:type="spellEnd"/>
      <w:r>
        <w:t xml:space="preserve">. </w:t>
      </w:r>
    </w:p>
    <w:p w14:paraId="4FD5E401" w14:textId="77777777" w:rsidR="00977C1F" w:rsidRDefault="00977C1F" w:rsidP="00977C1F">
      <w:pPr>
        <w:pStyle w:val="StandardWeb"/>
      </w:pPr>
      <w:r>
        <w:t xml:space="preserve">Darnach muß man auch wissen/ das diese </w:t>
      </w:r>
      <w:proofErr w:type="spellStart"/>
      <w:r>
        <w:t>Seeligkeit</w:t>
      </w:r>
      <w:proofErr w:type="spellEnd"/>
      <w:r>
        <w:t xml:space="preserve"> schon allhie </w:t>
      </w:r>
      <w:proofErr w:type="spellStart"/>
      <w:r>
        <w:t>auff</w:t>
      </w:r>
      <w:proofErr w:type="spellEnd"/>
      <w:r>
        <w:t xml:space="preserve"> Erden </w:t>
      </w:r>
      <w:proofErr w:type="spellStart"/>
      <w:r>
        <w:t>anfahet</w:t>
      </w:r>
      <w:proofErr w:type="spellEnd"/>
      <w:r>
        <w:t xml:space="preserve"> </w:t>
      </w:r>
      <w:proofErr w:type="spellStart"/>
      <w:r>
        <w:t>vnnd</w:t>
      </w:r>
      <w:proofErr w:type="spellEnd"/>
      <w:r>
        <w:t xml:space="preserve"> ein </w:t>
      </w:r>
      <w:proofErr w:type="spellStart"/>
      <w:r>
        <w:t>vorgeschmack</w:t>
      </w:r>
      <w:proofErr w:type="spellEnd"/>
      <w:r>
        <w:t xml:space="preserve"> </w:t>
      </w:r>
      <w:proofErr w:type="spellStart"/>
      <w:r>
        <w:t>giebet</w:t>
      </w:r>
      <w:proofErr w:type="spellEnd"/>
      <w:r>
        <w:t xml:space="preserve">. Denn der Heilige Geist hat der wahren Christen </w:t>
      </w:r>
      <w:proofErr w:type="spellStart"/>
      <w:r>
        <w:t>Hertzen</w:t>
      </w:r>
      <w:proofErr w:type="spellEnd"/>
      <w:r>
        <w:t xml:space="preserve"> mit dem Glauben an das </w:t>
      </w:r>
      <w:proofErr w:type="spellStart"/>
      <w:r>
        <w:t>Euangelium</w:t>
      </w:r>
      <w:proofErr w:type="spellEnd"/>
      <w:r>
        <w:t xml:space="preserve"> versiegelt </w:t>
      </w:r>
      <w:proofErr w:type="spellStart"/>
      <w:r>
        <w:t>vnnd</w:t>
      </w:r>
      <w:proofErr w:type="spellEnd"/>
      <w:r>
        <w:t xml:space="preserve"> versichert/ in welchem Glauben sich ihre </w:t>
      </w:r>
      <w:proofErr w:type="spellStart"/>
      <w:r>
        <w:t>Hertzen</w:t>
      </w:r>
      <w:proofErr w:type="spellEnd"/>
      <w:r>
        <w:t xml:space="preserve"> </w:t>
      </w:r>
      <w:proofErr w:type="spellStart"/>
      <w:r>
        <w:t>frewen</w:t>
      </w:r>
      <w:proofErr w:type="spellEnd"/>
      <w:r>
        <w:t xml:space="preserve"> </w:t>
      </w:r>
      <w:proofErr w:type="spellStart"/>
      <w:r>
        <w:t>vnd</w:t>
      </w:r>
      <w:proofErr w:type="spellEnd"/>
      <w:r>
        <w:t xml:space="preserve"> </w:t>
      </w:r>
      <w:proofErr w:type="spellStart"/>
      <w:r>
        <w:t>jmmer</w:t>
      </w:r>
      <w:proofErr w:type="spellEnd"/>
      <w:r>
        <w:t xml:space="preserve"> je voller </w:t>
      </w:r>
      <w:proofErr w:type="spellStart"/>
      <w:r>
        <w:t>erkentnis</w:t>
      </w:r>
      <w:proofErr w:type="spellEnd"/>
      <w:r>
        <w:t xml:space="preserve"> Gottes </w:t>
      </w:r>
      <w:proofErr w:type="spellStart"/>
      <w:r>
        <w:t>vnd</w:t>
      </w:r>
      <w:proofErr w:type="spellEnd"/>
      <w:r>
        <w:t xml:space="preserve"> liebe gegen Gott werden/ dabey dann </w:t>
      </w:r>
      <w:proofErr w:type="spellStart"/>
      <w:r>
        <w:t>warhafftig</w:t>
      </w:r>
      <w:proofErr w:type="spellEnd"/>
      <w:r>
        <w:t xml:space="preserve"> ist ein </w:t>
      </w:r>
      <w:proofErr w:type="spellStart"/>
      <w:r>
        <w:t>vorsatz</w:t>
      </w:r>
      <w:proofErr w:type="spellEnd"/>
      <w:r>
        <w:t xml:space="preserve"> Gott zu dienen/ </w:t>
      </w:r>
      <w:proofErr w:type="spellStart"/>
      <w:r>
        <w:t>vnd</w:t>
      </w:r>
      <w:proofErr w:type="spellEnd"/>
      <w:r>
        <w:t xml:space="preserve"> in seinem </w:t>
      </w:r>
      <w:proofErr w:type="spellStart"/>
      <w:r>
        <w:t>gantzen</w:t>
      </w:r>
      <w:proofErr w:type="spellEnd"/>
      <w:r>
        <w:t xml:space="preserve"> Leben </w:t>
      </w:r>
      <w:proofErr w:type="spellStart"/>
      <w:r>
        <w:t>vnd</w:t>
      </w:r>
      <w:proofErr w:type="spellEnd"/>
      <w:r>
        <w:t xml:space="preserve"> Wandel Gott zu gehorchen </w:t>
      </w:r>
      <w:proofErr w:type="spellStart"/>
      <w:r>
        <w:t>vnd</w:t>
      </w:r>
      <w:proofErr w:type="spellEnd"/>
      <w:r>
        <w:t xml:space="preserve"> zu gefallen: Es ist wahre Gottes furcht hier bey nicht ein Knechtische/ sondern ein Kindliche/ das ist/ das sie nicht gezwungen </w:t>
      </w:r>
      <w:proofErr w:type="spellStart"/>
      <w:r>
        <w:t>vnd</w:t>
      </w:r>
      <w:proofErr w:type="spellEnd"/>
      <w:r>
        <w:t xml:space="preserve"> mit </w:t>
      </w:r>
      <w:proofErr w:type="spellStart"/>
      <w:r>
        <w:t>vnwillen</w:t>
      </w:r>
      <w:proofErr w:type="spellEnd"/>
      <w:r>
        <w:t xml:space="preserve"> Gott dienen </w:t>
      </w:r>
      <w:proofErr w:type="spellStart"/>
      <w:r>
        <w:t>vnd</w:t>
      </w:r>
      <w:proofErr w:type="spellEnd"/>
      <w:r>
        <w:t xml:space="preserve"> </w:t>
      </w:r>
      <w:proofErr w:type="spellStart"/>
      <w:r>
        <w:t>jn</w:t>
      </w:r>
      <w:proofErr w:type="spellEnd"/>
      <w:r>
        <w:t xml:space="preserve"> nur als ein </w:t>
      </w:r>
      <w:proofErr w:type="spellStart"/>
      <w:r>
        <w:t>verdammer</w:t>
      </w:r>
      <w:proofErr w:type="spellEnd"/>
      <w:r>
        <w:t xml:space="preserve"> ansehen/ das/ wo sie </w:t>
      </w:r>
      <w:proofErr w:type="spellStart"/>
      <w:r>
        <w:t>vngestrafft</w:t>
      </w:r>
      <w:proofErr w:type="spellEnd"/>
      <w:r>
        <w:t xml:space="preserve"> bleiben möchten/ sie viel lieber nach den sündlichen </w:t>
      </w:r>
      <w:proofErr w:type="spellStart"/>
      <w:r>
        <w:t>begierden</w:t>
      </w:r>
      <w:proofErr w:type="spellEnd"/>
      <w:r>
        <w:t xml:space="preserve"> leben </w:t>
      </w:r>
      <w:proofErr w:type="spellStart"/>
      <w:r>
        <w:t>wolten</w:t>
      </w:r>
      <w:proofErr w:type="spellEnd"/>
      <w:r>
        <w:t xml:space="preserve">: Sondern das sie </w:t>
      </w:r>
      <w:proofErr w:type="spellStart"/>
      <w:r>
        <w:t>jn</w:t>
      </w:r>
      <w:proofErr w:type="spellEnd"/>
      <w:r>
        <w:t xml:space="preserve">/ als </w:t>
      </w:r>
      <w:proofErr w:type="spellStart"/>
      <w:r>
        <w:t>jren</w:t>
      </w:r>
      <w:proofErr w:type="spellEnd"/>
      <w:r>
        <w:t xml:space="preserve"> liebsten Vater/ erkennen/ </w:t>
      </w:r>
      <w:proofErr w:type="spellStart"/>
      <w:r>
        <w:t>vnd</w:t>
      </w:r>
      <w:proofErr w:type="spellEnd"/>
      <w:r>
        <w:t xml:space="preserve"> sich fürchten </w:t>
      </w:r>
      <w:proofErr w:type="spellStart"/>
      <w:r>
        <w:t>auß</w:t>
      </w:r>
      <w:proofErr w:type="spellEnd"/>
      <w:r>
        <w:t xml:space="preserve"> kindlicher Liebe/ das sie nicht irgend etwas thun/ da Gott einen </w:t>
      </w:r>
      <w:proofErr w:type="spellStart"/>
      <w:r>
        <w:t>vngefallen</w:t>
      </w:r>
      <w:proofErr w:type="spellEnd"/>
      <w:r>
        <w:t xml:space="preserve"> ahne </w:t>
      </w:r>
      <w:proofErr w:type="spellStart"/>
      <w:r>
        <w:t>hette</w:t>
      </w:r>
      <w:proofErr w:type="spellEnd"/>
      <w:r>
        <w:t xml:space="preserve">/ </w:t>
      </w:r>
      <w:proofErr w:type="spellStart"/>
      <w:r>
        <w:t>vnd</w:t>
      </w:r>
      <w:proofErr w:type="spellEnd"/>
      <w:r>
        <w:t xml:space="preserve"> darüber beleidiget würde/ ist </w:t>
      </w:r>
      <w:proofErr w:type="spellStart"/>
      <w:r>
        <w:t>jhnen</w:t>
      </w:r>
      <w:proofErr w:type="spellEnd"/>
      <w:r>
        <w:t xml:space="preserve"> </w:t>
      </w:r>
      <w:proofErr w:type="spellStart"/>
      <w:r>
        <w:t>hertzlich</w:t>
      </w:r>
      <w:proofErr w:type="spellEnd"/>
      <w:r>
        <w:t xml:space="preserve"> </w:t>
      </w:r>
      <w:proofErr w:type="spellStart"/>
      <w:r>
        <w:t>leyd</w:t>
      </w:r>
      <w:proofErr w:type="spellEnd"/>
      <w:r>
        <w:t xml:space="preserve">/ das sie von </w:t>
      </w:r>
      <w:proofErr w:type="spellStart"/>
      <w:r>
        <w:t>jhrem</w:t>
      </w:r>
      <w:proofErr w:type="spellEnd"/>
      <w:r>
        <w:t xml:space="preserve"> Fleisch verhindert/ nicht </w:t>
      </w:r>
      <w:proofErr w:type="spellStart"/>
      <w:r>
        <w:t>volkomen</w:t>
      </w:r>
      <w:proofErr w:type="spellEnd"/>
      <w:r>
        <w:t xml:space="preserve">/ nach seinem willen/ Leben können/ trösten sich aber der </w:t>
      </w:r>
      <w:proofErr w:type="spellStart"/>
      <w:r>
        <w:t>volkommenheit</w:t>
      </w:r>
      <w:proofErr w:type="spellEnd"/>
      <w:r>
        <w:t xml:space="preserve"> Christi/ welche </w:t>
      </w:r>
      <w:proofErr w:type="spellStart"/>
      <w:r>
        <w:t>jhnen</w:t>
      </w:r>
      <w:proofErr w:type="spellEnd"/>
      <w:r>
        <w:t xml:space="preserve"> zugerechnet ist/ </w:t>
      </w:r>
      <w:proofErr w:type="spellStart"/>
      <w:r>
        <w:t>vnd</w:t>
      </w:r>
      <w:proofErr w:type="spellEnd"/>
      <w:r>
        <w:t xml:space="preserve"> weil sie wissen/ das sie </w:t>
      </w:r>
      <w:proofErr w:type="spellStart"/>
      <w:r>
        <w:t>vmb</w:t>
      </w:r>
      <w:proofErr w:type="spellEnd"/>
      <w:r>
        <w:t xml:space="preserve"> desselbigen willen Gott gefallen/ fahren sie immer im angefangenen kindlichen gehorsam fort: </w:t>
      </w:r>
      <w:proofErr w:type="spellStart"/>
      <w:r>
        <w:t>Darauß</w:t>
      </w:r>
      <w:proofErr w:type="spellEnd"/>
      <w:r>
        <w:t xml:space="preserve"> folget dann auch die Liebe gegen dem </w:t>
      </w:r>
      <w:proofErr w:type="spellStart"/>
      <w:r>
        <w:t>Nechsten</w:t>
      </w:r>
      <w:proofErr w:type="spellEnd"/>
      <w:r>
        <w:t xml:space="preserve"> </w:t>
      </w:r>
      <w:proofErr w:type="spellStart"/>
      <w:r>
        <w:t>vnd</w:t>
      </w:r>
      <w:proofErr w:type="spellEnd"/>
      <w:r>
        <w:t xml:space="preserve"> </w:t>
      </w:r>
      <w:proofErr w:type="spellStart"/>
      <w:r>
        <w:t>erfüllung</w:t>
      </w:r>
      <w:proofErr w:type="spellEnd"/>
      <w:r>
        <w:t xml:space="preserve"> des Gesetzes/ Rom: 13. </w:t>
      </w:r>
      <w:proofErr w:type="spellStart"/>
      <w:r>
        <w:t>Vnd</w:t>
      </w:r>
      <w:proofErr w:type="spellEnd"/>
      <w:r>
        <w:t xml:space="preserve"> das ist dann der ander Grad der </w:t>
      </w:r>
      <w:proofErr w:type="spellStart"/>
      <w:r>
        <w:t>freyheit</w:t>
      </w:r>
      <w:proofErr w:type="spellEnd"/>
      <w:r>
        <w:t xml:space="preserve">/ so die Christen haben/ das sie ohne zwang des Gesetzes/ </w:t>
      </w:r>
      <w:proofErr w:type="spellStart"/>
      <w:r>
        <w:t>auß</w:t>
      </w:r>
      <w:proofErr w:type="spellEnd"/>
      <w:r>
        <w:t xml:space="preserve"> lauter Lust/ </w:t>
      </w:r>
      <w:proofErr w:type="spellStart"/>
      <w:r>
        <w:t>freydikeit</w:t>
      </w:r>
      <w:proofErr w:type="spellEnd"/>
      <w:r>
        <w:t xml:space="preserve"> </w:t>
      </w:r>
      <w:proofErr w:type="spellStart"/>
      <w:r>
        <w:t>vnd</w:t>
      </w:r>
      <w:proofErr w:type="spellEnd"/>
      <w:r>
        <w:t xml:space="preserve"> </w:t>
      </w:r>
      <w:proofErr w:type="spellStart"/>
      <w:r>
        <w:t>Hertzlicher</w:t>
      </w:r>
      <w:proofErr w:type="spellEnd"/>
      <w:r>
        <w:t xml:space="preserve"> Liebe Gottes Gebot thun/ </w:t>
      </w:r>
      <w:proofErr w:type="spellStart"/>
      <w:r>
        <w:t>vnd</w:t>
      </w:r>
      <w:proofErr w:type="spellEnd"/>
      <w:r>
        <w:t xml:space="preserve"> das </w:t>
      </w:r>
      <w:proofErr w:type="spellStart"/>
      <w:r>
        <w:t>auß</w:t>
      </w:r>
      <w:proofErr w:type="spellEnd"/>
      <w:r>
        <w:t xml:space="preserve"> </w:t>
      </w:r>
      <w:proofErr w:type="spellStart"/>
      <w:r>
        <w:t>Kraff</w:t>
      </w:r>
      <w:proofErr w:type="spellEnd"/>
      <w:r>
        <w:t xml:space="preserve"> des Heiligen Geistes/ der sie </w:t>
      </w:r>
      <w:proofErr w:type="spellStart"/>
      <w:r>
        <w:t>newe</w:t>
      </w:r>
      <w:proofErr w:type="spellEnd"/>
      <w:r>
        <w:t xml:space="preserve"> Geboren </w:t>
      </w:r>
      <w:proofErr w:type="spellStart"/>
      <w:r>
        <w:t>vnd</w:t>
      </w:r>
      <w:proofErr w:type="spellEnd"/>
      <w:r>
        <w:t xml:space="preserve"> durch den Glauben solche Liebe in </w:t>
      </w:r>
      <w:proofErr w:type="spellStart"/>
      <w:r>
        <w:t>jhnen</w:t>
      </w:r>
      <w:proofErr w:type="spellEnd"/>
      <w:r>
        <w:t xml:space="preserve"> angezündet hat. </w:t>
      </w:r>
      <w:proofErr w:type="spellStart"/>
      <w:r>
        <w:t>Vnnd</w:t>
      </w:r>
      <w:proofErr w:type="spellEnd"/>
      <w:r>
        <w:t xml:space="preserve"> ist </w:t>
      </w:r>
      <w:proofErr w:type="spellStart"/>
      <w:r>
        <w:t>vmb</w:t>
      </w:r>
      <w:proofErr w:type="spellEnd"/>
      <w:r>
        <w:t xml:space="preserve"> diese </w:t>
      </w:r>
      <w:proofErr w:type="spellStart"/>
      <w:r>
        <w:t>freyheit</w:t>
      </w:r>
      <w:proofErr w:type="spellEnd"/>
      <w:r>
        <w:t xml:space="preserve"> gleich als </w:t>
      </w:r>
      <w:proofErr w:type="spellStart"/>
      <w:r>
        <w:t>vmb</w:t>
      </w:r>
      <w:proofErr w:type="spellEnd"/>
      <w:r>
        <w:t xml:space="preserve"> der Mutter </w:t>
      </w:r>
      <w:proofErr w:type="spellStart"/>
      <w:r>
        <w:t>freyheit</w:t>
      </w:r>
      <w:proofErr w:type="spellEnd"/>
      <w:r>
        <w:t xml:space="preserve"> welcher man nicht besondere Gesetz </w:t>
      </w:r>
      <w:proofErr w:type="spellStart"/>
      <w:r>
        <w:t>vnd</w:t>
      </w:r>
      <w:proofErr w:type="spellEnd"/>
      <w:r>
        <w:t xml:space="preserve"> Regel vorstellen </w:t>
      </w:r>
      <w:proofErr w:type="spellStart"/>
      <w:r>
        <w:t>darff</w:t>
      </w:r>
      <w:proofErr w:type="spellEnd"/>
      <w:r>
        <w:t xml:space="preserve">/ sie dadurch </w:t>
      </w:r>
      <w:proofErr w:type="spellStart"/>
      <w:r>
        <w:t>zuzwingen</w:t>
      </w:r>
      <w:proofErr w:type="spellEnd"/>
      <w:r>
        <w:t xml:space="preserve">/ </w:t>
      </w:r>
      <w:proofErr w:type="spellStart"/>
      <w:r>
        <w:t>vnd</w:t>
      </w:r>
      <w:proofErr w:type="spellEnd"/>
      <w:r>
        <w:t xml:space="preserve"> zu treiben/ das sie </w:t>
      </w:r>
      <w:proofErr w:type="spellStart"/>
      <w:r>
        <w:t>jhrem</w:t>
      </w:r>
      <w:proofErr w:type="spellEnd"/>
      <w:r>
        <w:t xml:space="preserve"> Kinde warte </w:t>
      </w:r>
      <w:proofErr w:type="spellStart"/>
      <w:r>
        <w:t>vnd</w:t>
      </w:r>
      <w:proofErr w:type="spellEnd"/>
      <w:r>
        <w:t xml:space="preserve"> pflege/ </w:t>
      </w:r>
      <w:proofErr w:type="spellStart"/>
      <w:r>
        <w:t>sonder</w:t>
      </w:r>
      <w:proofErr w:type="spellEnd"/>
      <w:r>
        <w:t xml:space="preserve"> die Natürlich Mütterliche Liebe treibet sie/ von sich selbes </w:t>
      </w:r>
      <w:proofErr w:type="spellStart"/>
      <w:r>
        <w:t>jrem</w:t>
      </w:r>
      <w:proofErr w:type="spellEnd"/>
      <w:r>
        <w:t xml:space="preserve"> Kinde allezeit zu dienen/ nach aller seiner </w:t>
      </w:r>
      <w:proofErr w:type="spellStart"/>
      <w:r>
        <w:t>notturfft</w:t>
      </w:r>
      <w:proofErr w:type="spellEnd"/>
      <w:r>
        <w:t xml:space="preserve">/ </w:t>
      </w:r>
      <w:proofErr w:type="spellStart"/>
      <w:r>
        <w:t>vnd</w:t>
      </w:r>
      <w:proofErr w:type="spellEnd"/>
      <w:r>
        <w:t xml:space="preserve"> </w:t>
      </w:r>
      <w:proofErr w:type="spellStart"/>
      <w:r>
        <w:t>gelegenheit</w:t>
      </w:r>
      <w:proofErr w:type="spellEnd"/>
      <w:r>
        <w:t xml:space="preserve">/ das man </w:t>
      </w:r>
      <w:proofErr w:type="spellStart"/>
      <w:r>
        <w:t>wol</w:t>
      </w:r>
      <w:proofErr w:type="spellEnd"/>
      <w:r>
        <w:t xml:space="preserve"> mag ein solche </w:t>
      </w:r>
      <w:proofErr w:type="spellStart"/>
      <w:r>
        <w:t>freyheit</w:t>
      </w:r>
      <w:proofErr w:type="spellEnd"/>
      <w:r>
        <w:t xml:space="preserve"> ein </w:t>
      </w:r>
      <w:proofErr w:type="spellStart"/>
      <w:r>
        <w:t>Freywillige</w:t>
      </w:r>
      <w:proofErr w:type="spellEnd"/>
      <w:r>
        <w:t xml:space="preserve"> Dienstbarkeit/ die </w:t>
      </w:r>
      <w:proofErr w:type="spellStart"/>
      <w:r>
        <w:t>auß</w:t>
      </w:r>
      <w:proofErr w:type="spellEnd"/>
      <w:r>
        <w:t xml:space="preserve"> </w:t>
      </w:r>
      <w:proofErr w:type="spellStart"/>
      <w:r>
        <w:t>hertzlicher</w:t>
      </w:r>
      <w:proofErr w:type="spellEnd"/>
      <w:r>
        <w:t xml:space="preserve"> Lust </w:t>
      </w:r>
      <w:proofErr w:type="spellStart"/>
      <w:r>
        <w:t>vnd</w:t>
      </w:r>
      <w:proofErr w:type="spellEnd"/>
      <w:r>
        <w:t xml:space="preserve"> Liebe </w:t>
      </w:r>
      <w:proofErr w:type="spellStart"/>
      <w:r>
        <w:t>geschicht</w:t>
      </w:r>
      <w:proofErr w:type="spellEnd"/>
      <w:r>
        <w:t xml:space="preserve">/ nennen: Also ist auch der </w:t>
      </w:r>
      <w:proofErr w:type="spellStart"/>
      <w:r>
        <w:t>newgeborne</w:t>
      </w:r>
      <w:proofErr w:type="spellEnd"/>
      <w:r>
        <w:t xml:space="preserve"> Christ vom Geist Gottes also geschaffen/ das er </w:t>
      </w:r>
      <w:proofErr w:type="spellStart"/>
      <w:r>
        <w:t>auß</w:t>
      </w:r>
      <w:proofErr w:type="spellEnd"/>
      <w:r>
        <w:t xml:space="preserve"> </w:t>
      </w:r>
      <w:proofErr w:type="spellStart"/>
      <w:r>
        <w:t>lust</w:t>
      </w:r>
      <w:proofErr w:type="spellEnd"/>
      <w:r>
        <w:t xml:space="preserve"> </w:t>
      </w:r>
      <w:proofErr w:type="spellStart"/>
      <w:r>
        <w:t>vnd</w:t>
      </w:r>
      <w:proofErr w:type="spellEnd"/>
      <w:r>
        <w:t xml:space="preserve"> lieb das gute thue/ </w:t>
      </w:r>
      <w:proofErr w:type="spellStart"/>
      <w:r>
        <w:t>vnnd</w:t>
      </w:r>
      <w:proofErr w:type="spellEnd"/>
      <w:r>
        <w:t xml:space="preserve"> hierzu des </w:t>
      </w:r>
      <w:proofErr w:type="spellStart"/>
      <w:r>
        <w:t>zwanges</w:t>
      </w:r>
      <w:proofErr w:type="spellEnd"/>
      <w:r>
        <w:t xml:space="preserve"> </w:t>
      </w:r>
      <w:proofErr w:type="spellStart"/>
      <w:r>
        <w:t>vnd</w:t>
      </w:r>
      <w:proofErr w:type="spellEnd"/>
      <w:r>
        <w:t xml:space="preserve"> </w:t>
      </w:r>
      <w:proofErr w:type="spellStart"/>
      <w:r>
        <w:t>treibens</w:t>
      </w:r>
      <w:proofErr w:type="spellEnd"/>
      <w:r>
        <w:t xml:space="preserve"> des Gesetzes nicht </w:t>
      </w:r>
      <w:proofErr w:type="spellStart"/>
      <w:r>
        <w:t>bedarff</w:t>
      </w:r>
      <w:proofErr w:type="spellEnd"/>
      <w:r>
        <w:t xml:space="preserve">. Doch weil </w:t>
      </w:r>
      <w:proofErr w:type="spellStart"/>
      <w:r>
        <w:t>jhm</w:t>
      </w:r>
      <w:proofErr w:type="spellEnd"/>
      <w:r>
        <w:t xml:space="preserve"> sein Fleisch noch widerstrebet </w:t>
      </w:r>
      <w:proofErr w:type="spellStart"/>
      <w:r>
        <w:t>vnd</w:t>
      </w:r>
      <w:proofErr w:type="spellEnd"/>
      <w:r>
        <w:t xml:space="preserve"> er noch nicht </w:t>
      </w:r>
      <w:proofErr w:type="spellStart"/>
      <w:r>
        <w:t>volkomen</w:t>
      </w:r>
      <w:proofErr w:type="spellEnd"/>
      <w:r>
        <w:t xml:space="preserve"> ist/ sondern muß noch </w:t>
      </w:r>
      <w:proofErr w:type="spellStart"/>
      <w:r>
        <w:t>jmmer</w:t>
      </w:r>
      <w:proofErr w:type="spellEnd"/>
      <w:r>
        <w:t xml:space="preserve"> an </w:t>
      </w:r>
      <w:proofErr w:type="spellStart"/>
      <w:r>
        <w:t>Erkentniß</w:t>
      </w:r>
      <w:proofErr w:type="spellEnd"/>
      <w:r>
        <w:t xml:space="preserve"> </w:t>
      </w:r>
      <w:proofErr w:type="spellStart"/>
      <w:r>
        <w:t>vnd</w:t>
      </w:r>
      <w:proofErr w:type="spellEnd"/>
      <w:r>
        <w:t xml:space="preserve"> Liebe Gottes zunehmen/ ist von </w:t>
      </w:r>
      <w:proofErr w:type="spellStart"/>
      <w:r>
        <w:t>nöthen</w:t>
      </w:r>
      <w:proofErr w:type="spellEnd"/>
      <w:r>
        <w:t xml:space="preserve">/ das er sein Fleisch/ das ist/ sein </w:t>
      </w:r>
      <w:proofErr w:type="spellStart"/>
      <w:r>
        <w:t>Vernunfft</w:t>
      </w:r>
      <w:proofErr w:type="spellEnd"/>
      <w:r>
        <w:t xml:space="preserve">/ Willen/ Begierde/ </w:t>
      </w:r>
      <w:proofErr w:type="spellStart"/>
      <w:r>
        <w:t>vnd</w:t>
      </w:r>
      <w:proofErr w:type="spellEnd"/>
      <w:r>
        <w:t xml:space="preserve"> alles was natürlich an </w:t>
      </w:r>
      <w:proofErr w:type="spellStart"/>
      <w:r>
        <w:t>jm</w:t>
      </w:r>
      <w:proofErr w:type="spellEnd"/>
      <w:r>
        <w:t xml:space="preserve"> ist/ </w:t>
      </w:r>
      <w:proofErr w:type="spellStart"/>
      <w:r>
        <w:t>vnter</w:t>
      </w:r>
      <w:proofErr w:type="spellEnd"/>
      <w:r>
        <w:t xml:space="preserve"> dem Gesetz der Zehen Gebot halte/ </w:t>
      </w:r>
      <w:proofErr w:type="spellStart"/>
      <w:r>
        <w:t>Zäme</w:t>
      </w:r>
      <w:proofErr w:type="spellEnd"/>
      <w:r>
        <w:t xml:space="preserve">/ Regiere </w:t>
      </w:r>
      <w:proofErr w:type="spellStart"/>
      <w:r>
        <w:t>vnd</w:t>
      </w:r>
      <w:proofErr w:type="spellEnd"/>
      <w:r>
        <w:t xml:space="preserve"> also den Alten Adam tödte </w:t>
      </w:r>
      <w:proofErr w:type="spellStart"/>
      <w:r>
        <w:t>vnd</w:t>
      </w:r>
      <w:proofErr w:type="spellEnd"/>
      <w:r>
        <w:t xml:space="preserve"> fort treibe/ damit er den Geist nicht hindere/ sondern </w:t>
      </w:r>
      <w:proofErr w:type="spellStart"/>
      <w:r>
        <w:t>jhm</w:t>
      </w:r>
      <w:proofErr w:type="spellEnd"/>
      <w:r>
        <w:t xml:space="preserve"> nachfolge/ ob es </w:t>
      </w:r>
      <w:proofErr w:type="spellStart"/>
      <w:r>
        <w:t>jhm</w:t>
      </w:r>
      <w:proofErr w:type="spellEnd"/>
      <w:r>
        <w:t xml:space="preserve"> schon </w:t>
      </w:r>
      <w:proofErr w:type="spellStart"/>
      <w:r>
        <w:t>sawer</w:t>
      </w:r>
      <w:proofErr w:type="spellEnd"/>
      <w:r>
        <w:t xml:space="preserve"> wird/ </w:t>
      </w:r>
      <w:proofErr w:type="spellStart"/>
      <w:r>
        <w:t>vnd</w:t>
      </w:r>
      <w:proofErr w:type="spellEnd"/>
      <w:r>
        <w:t xml:space="preserve"> ers mit </w:t>
      </w:r>
      <w:proofErr w:type="spellStart"/>
      <w:r>
        <w:t>vnwillen</w:t>
      </w:r>
      <w:proofErr w:type="spellEnd"/>
      <w:r>
        <w:t xml:space="preserve"> thut. </w:t>
      </w:r>
    </w:p>
    <w:p w14:paraId="5B98D8EC" w14:textId="77777777" w:rsidR="00977C1F" w:rsidRDefault="00977C1F" w:rsidP="00977C1F">
      <w:pPr>
        <w:pStyle w:val="StandardWeb"/>
      </w:pPr>
      <w:r>
        <w:t xml:space="preserve">Ich sage aber eigentlich/ das </w:t>
      </w:r>
      <w:proofErr w:type="spellStart"/>
      <w:r>
        <w:t>vnser</w:t>
      </w:r>
      <w:proofErr w:type="spellEnd"/>
      <w:r>
        <w:t xml:space="preserve"> alter Mensch </w:t>
      </w:r>
      <w:proofErr w:type="spellStart"/>
      <w:r>
        <w:t>vnter</w:t>
      </w:r>
      <w:proofErr w:type="spellEnd"/>
      <w:r>
        <w:t xml:space="preserve"> dem Gesetz der Zehen Gebot solle gehalten werden: Denn es ist nicht nötig das er </w:t>
      </w:r>
      <w:proofErr w:type="spellStart"/>
      <w:r>
        <w:t>vnter</w:t>
      </w:r>
      <w:proofErr w:type="spellEnd"/>
      <w:r>
        <w:t xml:space="preserve"> den Ceremonien oder Kirchensatzungen des Mosaischen Gesetzes verbunden sey/ sondern da </w:t>
      </w:r>
      <w:proofErr w:type="spellStart"/>
      <w:r>
        <w:t>seind</w:t>
      </w:r>
      <w:proofErr w:type="spellEnd"/>
      <w:r>
        <w:t xml:space="preserve"> wir gar frey von/ weil Christus/ den sie </w:t>
      </w:r>
      <w:proofErr w:type="spellStart"/>
      <w:r>
        <w:t>zukünfftig</w:t>
      </w:r>
      <w:proofErr w:type="spellEnd"/>
      <w:r>
        <w:t xml:space="preserve"> bedeuteten/ </w:t>
      </w:r>
      <w:proofErr w:type="spellStart"/>
      <w:r>
        <w:t>vns</w:t>
      </w:r>
      <w:proofErr w:type="spellEnd"/>
      <w:r>
        <w:t xml:space="preserve"> nu gegeben </w:t>
      </w:r>
      <w:proofErr w:type="spellStart"/>
      <w:r>
        <w:t>vnd</w:t>
      </w:r>
      <w:proofErr w:type="spellEnd"/>
      <w:r>
        <w:t xml:space="preserve"> alles erfüllet ist. Es haben zwar die Christen </w:t>
      </w:r>
      <w:proofErr w:type="spellStart"/>
      <w:r>
        <w:t>anfenglich</w:t>
      </w:r>
      <w:proofErr w:type="spellEnd"/>
      <w:r>
        <w:t xml:space="preserve"> noch etliche ein </w:t>
      </w:r>
      <w:proofErr w:type="spellStart"/>
      <w:r>
        <w:t>zeitlang</w:t>
      </w:r>
      <w:proofErr w:type="spellEnd"/>
      <w:r>
        <w:t xml:space="preserve"> gehalten </w:t>
      </w:r>
      <w:proofErr w:type="spellStart"/>
      <w:r>
        <w:t>vmb</w:t>
      </w:r>
      <w:proofErr w:type="spellEnd"/>
      <w:r>
        <w:t xml:space="preserve"> Frieds </w:t>
      </w:r>
      <w:proofErr w:type="spellStart"/>
      <w:r>
        <w:t>vnd</w:t>
      </w:r>
      <w:proofErr w:type="spellEnd"/>
      <w:r>
        <w:t xml:space="preserve"> Einigkeit willen/zu </w:t>
      </w:r>
      <w:proofErr w:type="spellStart"/>
      <w:r>
        <w:t>erauß</w:t>
      </w:r>
      <w:proofErr w:type="spellEnd"/>
      <w:r>
        <w:t xml:space="preserve"> die/ welche zu treiben das </w:t>
      </w:r>
      <w:proofErr w:type="spellStart"/>
      <w:r>
        <w:t>Euangelium</w:t>
      </w:r>
      <w:proofErr w:type="spellEnd"/>
      <w:r>
        <w:t xml:space="preserve"> bequem waren: Sie waren aber </w:t>
      </w:r>
      <w:proofErr w:type="spellStart"/>
      <w:r>
        <w:t>gleichwol</w:t>
      </w:r>
      <w:proofErr w:type="spellEnd"/>
      <w:r>
        <w:t xml:space="preserve"> frey </w:t>
      </w:r>
      <w:proofErr w:type="spellStart"/>
      <w:r>
        <w:t>vnd</w:t>
      </w:r>
      <w:proofErr w:type="spellEnd"/>
      <w:r>
        <w:t xml:space="preserve"> </w:t>
      </w:r>
      <w:proofErr w:type="spellStart"/>
      <w:r>
        <w:t>vngeboten</w:t>
      </w:r>
      <w:proofErr w:type="spellEnd"/>
      <w:r>
        <w:t xml:space="preserve">/ </w:t>
      </w:r>
      <w:proofErr w:type="spellStart"/>
      <w:r>
        <w:t>vnd</w:t>
      </w:r>
      <w:proofErr w:type="spellEnd"/>
      <w:r>
        <w:t xml:space="preserve"> wart nicht für Sünde geachtet sie </w:t>
      </w:r>
      <w:proofErr w:type="spellStart"/>
      <w:r>
        <w:t>zuübertreten</w:t>
      </w:r>
      <w:proofErr w:type="spellEnd"/>
      <w:r>
        <w:t xml:space="preserve">/ es wer dann in fall des </w:t>
      </w:r>
      <w:proofErr w:type="spellStart"/>
      <w:r>
        <w:t>ergerniß</w:t>
      </w:r>
      <w:proofErr w:type="spellEnd"/>
      <w:r>
        <w:t xml:space="preserve">/ welches die liebe mit </w:t>
      </w:r>
      <w:proofErr w:type="spellStart"/>
      <w:r>
        <w:t>fleiß</w:t>
      </w:r>
      <w:proofErr w:type="spellEnd"/>
      <w:r>
        <w:t xml:space="preserve"> </w:t>
      </w:r>
      <w:proofErr w:type="spellStart"/>
      <w:r>
        <w:t>leret</w:t>
      </w:r>
      <w:proofErr w:type="spellEnd"/>
      <w:r>
        <w:t xml:space="preserve"> verhüten. </w:t>
      </w:r>
    </w:p>
    <w:p w14:paraId="11C6B86B" w14:textId="77777777" w:rsidR="00977C1F" w:rsidRDefault="00977C1F" w:rsidP="00977C1F">
      <w:pPr>
        <w:pStyle w:val="StandardWeb"/>
      </w:pPr>
      <w:r>
        <w:t xml:space="preserve">Wie die Kirchensatzung </w:t>
      </w:r>
      <w:proofErr w:type="spellStart"/>
      <w:r>
        <w:t>vnd</w:t>
      </w:r>
      <w:proofErr w:type="spellEnd"/>
      <w:r>
        <w:t xml:space="preserve"> </w:t>
      </w:r>
      <w:proofErr w:type="spellStart"/>
      <w:r>
        <w:t>ordnung</w:t>
      </w:r>
      <w:proofErr w:type="spellEnd"/>
      <w:r>
        <w:t xml:space="preserve"> von Menschen angerichtet sollen geachtet werden. </w:t>
      </w:r>
    </w:p>
    <w:p w14:paraId="0F9D9CD1" w14:textId="77777777" w:rsidR="00977C1F" w:rsidRDefault="00977C1F" w:rsidP="00977C1F">
      <w:pPr>
        <w:pStyle w:val="StandardWeb"/>
      </w:pPr>
      <w:r>
        <w:t xml:space="preserve">Viel mehr </w:t>
      </w:r>
      <w:proofErr w:type="spellStart"/>
      <w:r>
        <w:t>sols</w:t>
      </w:r>
      <w:proofErr w:type="spellEnd"/>
      <w:r>
        <w:t xml:space="preserve"> nu mit den Menschlichen Satzungen </w:t>
      </w:r>
      <w:proofErr w:type="spellStart"/>
      <w:r>
        <w:t>vnd</w:t>
      </w:r>
      <w:proofErr w:type="spellEnd"/>
      <w:r>
        <w:t xml:space="preserve"> Ceremonien also gehalten werden/ das sie nicht stricke des </w:t>
      </w:r>
      <w:proofErr w:type="spellStart"/>
      <w:r>
        <w:t>gewissens</w:t>
      </w:r>
      <w:proofErr w:type="spellEnd"/>
      <w:r>
        <w:t xml:space="preserve"> seyen/ </w:t>
      </w:r>
      <w:proofErr w:type="spellStart"/>
      <w:r>
        <w:t>sonder</w:t>
      </w:r>
      <w:proofErr w:type="spellEnd"/>
      <w:r>
        <w:t xml:space="preserve"> zu Bequemer </w:t>
      </w:r>
      <w:proofErr w:type="spellStart"/>
      <w:r>
        <w:t>ordenung</w:t>
      </w:r>
      <w:proofErr w:type="spellEnd"/>
      <w:r>
        <w:t xml:space="preserve"> </w:t>
      </w:r>
      <w:proofErr w:type="spellStart"/>
      <w:r>
        <w:t>vnnd</w:t>
      </w:r>
      <w:proofErr w:type="spellEnd"/>
      <w:r>
        <w:t xml:space="preserve"> fruchtbarer </w:t>
      </w:r>
      <w:proofErr w:type="spellStart"/>
      <w:r>
        <w:t>übung</w:t>
      </w:r>
      <w:proofErr w:type="spellEnd"/>
      <w:r>
        <w:t xml:space="preserve"> des Worts Gottes/ </w:t>
      </w:r>
      <w:proofErr w:type="spellStart"/>
      <w:r>
        <w:t>darauß</w:t>
      </w:r>
      <w:proofErr w:type="spellEnd"/>
      <w:r>
        <w:t xml:space="preserve"> die Gemeine Christi </w:t>
      </w:r>
      <w:proofErr w:type="spellStart"/>
      <w:r>
        <w:t>aufferbawet</w:t>
      </w:r>
      <w:proofErr w:type="spellEnd"/>
      <w:r>
        <w:t xml:space="preserve"> wird/ </w:t>
      </w:r>
      <w:proofErr w:type="spellStart"/>
      <w:r>
        <w:t>angestelt</w:t>
      </w:r>
      <w:proofErr w:type="spellEnd"/>
      <w:r>
        <w:t xml:space="preserve">/ </w:t>
      </w:r>
      <w:proofErr w:type="spellStart"/>
      <w:r>
        <w:t>vnd</w:t>
      </w:r>
      <w:proofErr w:type="spellEnd"/>
      <w:r>
        <w:t xml:space="preserve"> doch also frey seyen/ das nicht ein </w:t>
      </w:r>
      <w:proofErr w:type="spellStart"/>
      <w:r>
        <w:t>verdamlich</w:t>
      </w:r>
      <w:proofErr w:type="spellEnd"/>
      <w:r>
        <w:t xml:space="preserve"> Sünde geachtet werde/ so man sie </w:t>
      </w:r>
      <w:proofErr w:type="spellStart"/>
      <w:r>
        <w:t>etwan</w:t>
      </w:r>
      <w:proofErr w:type="spellEnd"/>
      <w:r>
        <w:t xml:space="preserve"> </w:t>
      </w:r>
      <w:proofErr w:type="spellStart"/>
      <w:r>
        <w:t>endert</w:t>
      </w:r>
      <w:proofErr w:type="spellEnd"/>
      <w:r>
        <w:t xml:space="preserve">/ </w:t>
      </w:r>
      <w:proofErr w:type="spellStart"/>
      <w:r>
        <w:t>geringert</w:t>
      </w:r>
      <w:proofErr w:type="spellEnd"/>
      <w:r>
        <w:t xml:space="preserve">/ mehret/ </w:t>
      </w:r>
      <w:proofErr w:type="spellStart"/>
      <w:r>
        <w:t>vnterlesset</w:t>
      </w:r>
      <w:proofErr w:type="spellEnd"/>
      <w:r>
        <w:t xml:space="preserve">/ rc. Nach dem es die </w:t>
      </w:r>
      <w:proofErr w:type="spellStart"/>
      <w:r>
        <w:t>gelegenheit</w:t>
      </w:r>
      <w:proofErr w:type="spellEnd"/>
      <w:r>
        <w:t xml:space="preserve"> der zeit/ der </w:t>
      </w:r>
      <w:proofErr w:type="spellStart"/>
      <w:r>
        <w:t>örter</w:t>
      </w:r>
      <w:proofErr w:type="spellEnd"/>
      <w:r>
        <w:t xml:space="preserve">/ des </w:t>
      </w:r>
      <w:proofErr w:type="spellStart"/>
      <w:r>
        <w:t>Volcks</w:t>
      </w:r>
      <w:proofErr w:type="spellEnd"/>
      <w:r>
        <w:t xml:space="preserve">/ rc. Erfordert/ so fern kein </w:t>
      </w:r>
      <w:proofErr w:type="spellStart"/>
      <w:r>
        <w:t>Ergerniß</w:t>
      </w:r>
      <w:proofErr w:type="spellEnd"/>
      <w:r>
        <w:t xml:space="preserve"> gegeben werde/ sondern der glaube gegen Gott </w:t>
      </w:r>
      <w:proofErr w:type="spellStart"/>
      <w:r>
        <w:t>vnnd</w:t>
      </w:r>
      <w:proofErr w:type="spellEnd"/>
      <w:r>
        <w:t xml:space="preserve"> die liebe gegen dem </w:t>
      </w:r>
      <w:proofErr w:type="spellStart"/>
      <w:r>
        <w:t>Nechsten</w:t>
      </w:r>
      <w:proofErr w:type="spellEnd"/>
      <w:r>
        <w:t xml:space="preserve"> gesund/ </w:t>
      </w:r>
      <w:proofErr w:type="spellStart"/>
      <w:r>
        <w:t>vnuerletzt</w:t>
      </w:r>
      <w:proofErr w:type="spellEnd"/>
      <w:r>
        <w:t xml:space="preserve"> </w:t>
      </w:r>
      <w:proofErr w:type="spellStart"/>
      <w:r>
        <w:t>vnd</w:t>
      </w:r>
      <w:proofErr w:type="spellEnd"/>
      <w:r>
        <w:t xml:space="preserve"> </w:t>
      </w:r>
      <w:proofErr w:type="spellStart"/>
      <w:r>
        <w:t>vnuerendert</w:t>
      </w:r>
      <w:proofErr w:type="spellEnd"/>
      <w:r>
        <w:t xml:space="preserve"> bleibe/ beyde in </w:t>
      </w:r>
      <w:proofErr w:type="spellStart"/>
      <w:r>
        <w:t>vnserm</w:t>
      </w:r>
      <w:proofErr w:type="spellEnd"/>
      <w:r>
        <w:t xml:space="preserve"> </w:t>
      </w:r>
      <w:proofErr w:type="spellStart"/>
      <w:r>
        <w:t>vnd</w:t>
      </w:r>
      <w:proofErr w:type="spellEnd"/>
      <w:r>
        <w:t xml:space="preserve"> auch in </w:t>
      </w:r>
      <w:proofErr w:type="spellStart"/>
      <w:r>
        <w:t>vnsers</w:t>
      </w:r>
      <w:proofErr w:type="spellEnd"/>
      <w:r>
        <w:t xml:space="preserve"> </w:t>
      </w:r>
      <w:proofErr w:type="spellStart"/>
      <w:r>
        <w:t>Nechsten</w:t>
      </w:r>
      <w:proofErr w:type="spellEnd"/>
      <w:r>
        <w:t xml:space="preserve"> </w:t>
      </w:r>
      <w:proofErr w:type="spellStart"/>
      <w:r>
        <w:t>Hertzen</w:t>
      </w:r>
      <w:proofErr w:type="spellEnd"/>
      <w:r>
        <w:t xml:space="preserve">: Sintemal in Christo weder </w:t>
      </w:r>
      <w:proofErr w:type="spellStart"/>
      <w:r>
        <w:t>beschneidung</w:t>
      </w:r>
      <w:proofErr w:type="spellEnd"/>
      <w:r>
        <w:t xml:space="preserve"> noch Vorhaut etwas gilt/ sondern der glaube/ der durch die liebe thätig ist/ welches ist gar ein </w:t>
      </w:r>
      <w:proofErr w:type="spellStart"/>
      <w:r>
        <w:t>newe</w:t>
      </w:r>
      <w:proofErr w:type="spellEnd"/>
      <w:r>
        <w:t xml:space="preserve"> Creatur vom heiligen Geist durchs </w:t>
      </w:r>
      <w:proofErr w:type="spellStart"/>
      <w:r>
        <w:t>Euangelium</w:t>
      </w:r>
      <w:proofErr w:type="spellEnd"/>
      <w:r>
        <w:t xml:space="preserve"> Christi geschaffen/ </w:t>
      </w:r>
      <w:proofErr w:type="spellStart"/>
      <w:r>
        <w:t>vned</w:t>
      </w:r>
      <w:proofErr w:type="spellEnd"/>
      <w:r>
        <w:t xml:space="preserve"> angezündet mit </w:t>
      </w:r>
      <w:proofErr w:type="spellStart"/>
      <w:r>
        <w:t>warem</w:t>
      </w:r>
      <w:proofErr w:type="spellEnd"/>
      <w:r>
        <w:t xml:space="preserve"> </w:t>
      </w:r>
      <w:proofErr w:type="spellStart"/>
      <w:r>
        <w:t>erkentniß</w:t>
      </w:r>
      <w:proofErr w:type="spellEnd"/>
      <w:r>
        <w:t xml:space="preserve"> Gottes nach seinem Wesen </w:t>
      </w:r>
      <w:proofErr w:type="spellStart"/>
      <w:r>
        <w:t>vnd</w:t>
      </w:r>
      <w:proofErr w:type="spellEnd"/>
      <w:r>
        <w:t xml:space="preserve"> willen in Christo/ in welchem er nach Gottes Bilde </w:t>
      </w:r>
      <w:proofErr w:type="spellStart"/>
      <w:r>
        <w:t>glentzet</w:t>
      </w:r>
      <w:proofErr w:type="spellEnd"/>
      <w:r>
        <w:t xml:space="preserve"> in rechtschaffener </w:t>
      </w:r>
      <w:proofErr w:type="spellStart"/>
      <w:r>
        <w:t>gerechtigkeit</w:t>
      </w:r>
      <w:proofErr w:type="spellEnd"/>
      <w:r>
        <w:t xml:space="preserve"> </w:t>
      </w:r>
      <w:proofErr w:type="spellStart"/>
      <w:r>
        <w:t>vnd</w:t>
      </w:r>
      <w:proofErr w:type="spellEnd"/>
      <w:r>
        <w:t xml:space="preserve"> Heiligkeit/ derer er gelebet/ nicht nach gezwungenen Regeln/ sondern nach der </w:t>
      </w:r>
      <w:proofErr w:type="spellStart"/>
      <w:r>
        <w:t>Weißheit</w:t>
      </w:r>
      <w:proofErr w:type="spellEnd"/>
      <w:r>
        <w:t xml:space="preserve">/ Fürsichtigkeit </w:t>
      </w:r>
      <w:proofErr w:type="spellStart"/>
      <w:r>
        <w:t>vnd</w:t>
      </w:r>
      <w:proofErr w:type="spellEnd"/>
      <w:r>
        <w:t xml:space="preserve"> Regierung des </w:t>
      </w:r>
      <w:proofErr w:type="spellStart"/>
      <w:r>
        <w:t>heyligen</w:t>
      </w:r>
      <w:proofErr w:type="spellEnd"/>
      <w:r>
        <w:t xml:space="preserve"> Geistes/ welche nach rechtem </w:t>
      </w:r>
      <w:proofErr w:type="spellStart"/>
      <w:r>
        <w:t>verstande</w:t>
      </w:r>
      <w:proofErr w:type="spellEnd"/>
      <w:r>
        <w:t xml:space="preserve"> des </w:t>
      </w:r>
      <w:proofErr w:type="spellStart"/>
      <w:r>
        <w:t>Götlichen</w:t>
      </w:r>
      <w:proofErr w:type="spellEnd"/>
      <w:r>
        <w:t xml:space="preserve"> </w:t>
      </w:r>
      <w:proofErr w:type="spellStart"/>
      <w:r>
        <w:t>worts</w:t>
      </w:r>
      <w:proofErr w:type="spellEnd"/>
      <w:r>
        <w:t xml:space="preserve"> </w:t>
      </w:r>
      <w:proofErr w:type="spellStart"/>
      <w:r>
        <w:t>geschicht</w:t>
      </w:r>
      <w:proofErr w:type="spellEnd"/>
      <w:r>
        <w:t xml:space="preserve">. </w:t>
      </w:r>
    </w:p>
    <w:p w14:paraId="2C95BD64" w14:textId="77777777" w:rsidR="00977C1F" w:rsidRDefault="00977C1F" w:rsidP="00977C1F">
      <w:pPr>
        <w:pStyle w:val="StandardWeb"/>
      </w:pPr>
      <w:r>
        <w:t xml:space="preserve">Also ist auch die Christliche Kirche </w:t>
      </w:r>
      <w:proofErr w:type="spellStart"/>
      <w:r>
        <w:t>gefreyet</w:t>
      </w:r>
      <w:proofErr w:type="spellEnd"/>
      <w:r>
        <w:t xml:space="preserve"> von den Statuten </w:t>
      </w:r>
      <w:proofErr w:type="spellStart"/>
      <w:r>
        <w:t>gesatzen</w:t>
      </w:r>
      <w:proofErr w:type="spellEnd"/>
      <w:r>
        <w:t xml:space="preserve"> </w:t>
      </w:r>
      <w:proofErr w:type="spellStart"/>
      <w:r>
        <w:t>vnd</w:t>
      </w:r>
      <w:proofErr w:type="spellEnd"/>
      <w:r>
        <w:t xml:space="preserve"> </w:t>
      </w:r>
      <w:proofErr w:type="spellStart"/>
      <w:r>
        <w:t>ordenungen</w:t>
      </w:r>
      <w:proofErr w:type="spellEnd"/>
      <w:r>
        <w:t xml:space="preserve">/ mait Moses </w:t>
      </w:r>
      <w:proofErr w:type="spellStart"/>
      <w:r>
        <w:t>auß</w:t>
      </w:r>
      <w:proofErr w:type="spellEnd"/>
      <w:r>
        <w:t xml:space="preserve"> Gottes </w:t>
      </w:r>
      <w:proofErr w:type="spellStart"/>
      <w:r>
        <w:t>befehl</w:t>
      </w:r>
      <w:proofErr w:type="spellEnd"/>
      <w:r>
        <w:t xml:space="preserve"> das Jüdische Reich verfasset hatte. Denn nachdem Christus kommen/ hat er sein Reich gar Geistlich gemacht/ </w:t>
      </w:r>
      <w:proofErr w:type="spellStart"/>
      <w:r>
        <w:t>vnnd</w:t>
      </w:r>
      <w:proofErr w:type="spellEnd"/>
      <w:r>
        <w:t xml:space="preserve"> durch die </w:t>
      </w:r>
      <w:proofErr w:type="spellStart"/>
      <w:r>
        <w:t>gantze</w:t>
      </w:r>
      <w:proofErr w:type="spellEnd"/>
      <w:r>
        <w:t xml:space="preserve"> Welt </w:t>
      </w:r>
      <w:proofErr w:type="spellStart"/>
      <w:r>
        <w:t>vnter</w:t>
      </w:r>
      <w:proofErr w:type="spellEnd"/>
      <w:r>
        <w:t xml:space="preserve"> alle Völcker </w:t>
      </w:r>
      <w:proofErr w:type="spellStart"/>
      <w:r>
        <w:t>außgebreitet</w:t>
      </w:r>
      <w:proofErr w:type="spellEnd"/>
      <w:r>
        <w:t xml:space="preserve">/ </w:t>
      </w:r>
      <w:proofErr w:type="spellStart"/>
      <w:r>
        <w:t>vnd</w:t>
      </w:r>
      <w:proofErr w:type="spellEnd"/>
      <w:r>
        <w:t xml:space="preserve"> regierts </w:t>
      </w:r>
      <w:proofErr w:type="spellStart"/>
      <w:r>
        <w:t>außwendig</w:t>
      </w:r>
      <w:proofErr w:type="spellEnd"/>
      <w:r>
        <w:t xml:space="preserve"> nur mit der Predig des </w:t>
      </w:r>
      <w:proofErr w:type="spellStart"/>
      <w:r>
        <w:t>Euangelii</w:t>
      </w:r>
      <w:proofErr w:type="spellEnd"/>
      <w:r>
        <w:t xml:space="preserve"> </w:t>
      </w:r>
      <w:proofErr w:type="spellStart"/>
      <w:r>
        <w:t>vnd</w:t>
      </w:r>
      <w:proofErr w:type="spellEnd"/>
      <w:r>
        <w:t xml:space="preserve"> </w:t>
      </w:r>
      <w:proofErr w:type="spellStart"/>
      <w:r>
        <w:t>Reichung</w:t>
      </w:r>
      <w:proofErr w:type="spellEnd"/>
      <w:r>
        <w:t xml:space="preserve"> der Sacramente/ inwendig aber mit seinem heiligen Geiste/ weil aber die Christliche Kirche noch in den </w:t>
      </w:r>
      <w:proofErr w:type="spellStart"/>
      <w:r>
        <w:t>Irrdischen</w:t>
      </w:r>
      <w:proofErr w:type="spellEnd"/>
      <w:r>
        <w:t xml:space="preserve"> Reichen </w:t>
      </w:r>
      <w:proofErr w:type="spellStart"/>
      <w:r>
        <w:t>vnd</w:t>
      </w:r>
      <w:proofErr w:type="spellEnd"/>
      <w:r>
        <w:t xml:space="preserve"> </w:t>
      </w:r>
      <w:proofErr w:type="spellStart"/>
      <w:r>
        <w:t>Herrschafften</w:t>
      </w:r>
      <w:proofErr w:type="spellEnd"/>
      <w:r>
        <w:t xml:space="preserve"> </w:t>
      </w:r>
      <w:proofErr w:type="spellStart"/>
      <w:r>
        <w:t>jr</w:t>
      </w:r>
      <w:proofErr w:type="spellEnd"/>
      <w:r>
        <w:t xml:space="preserve"> Herberge hat/ </w:t>
      </w:r>
      <w:proofErr w:type="spellStart"/>
      <w:r>
        <w:t>vnd</w:t>
      </w:r>
      <w:proofErr w:type="spellEnd"/>
      <w:r>
        <w:t xml:space="preserve"> nicht bey einander an einem </w:t>
      </w:r>
      <w:proofErr w:type="spellStart"/>
      <w:r>
        <w:t>ort</w:t>
      </w:r>
      <w:proofErr w:type="spellEnd"/>
      <w:r>
        <w:t xml:space="preserve"> lebet/ oder an ein </w:t>
      </w:r>
      <w:proofErr w:type="spellStart"/>
      <w:r>
        <w:t>besonder</w:t>
      </w:r>
      <w:proofErr w:type="spellEnd"/>
      <w:r>
        <w:t xml:space="preserve"> Weltlich recht verbunden ist/ sondern durch die </w:t>
      </w:r>
      <w:proofErr w:type="spellStart"/>
      <w:r>
        <w:t>gantze</w:t>
      </w:r>
      <w:proofErr w:type="spellEnd"/>
      <w:r>
        <w:t xml:space="preserve"> Welt her/ </w:t>
      </w:r>
      <w:proofErr w:type="spellStart"/>
      <w:r>
        <w:t>jhre</w:t>
      </w:r>
      <w:proofErr w:type="spellEnd"/>
      <w:r>
        <w:t xml:space="preserve"> </w:t>
      </w:r>
      <w:proofErr w:type="spellStart"/>
      <w:r>
        <w:t>Bilgerschafft</w:t>
      </w:r>
      <w:proofErr w:type="spellEnd"/>
      <w:r>
        <w:t xml:space="preserve"> hat/ </w:t>
      </w:r>
      <w:proofErr w:type="spellStart"/>
      <w:r>
        <w:t>sol</w:t>
      </w:r>
      <w:proofErr w:type="spellEnd"/>
      <w:r>
        <w:t xml:space="preserve"> sich ein jeder nach den rechten </w:t>
      </w:r>
      <w:proofErr w:type="spellStart"/>
      <w:r>
        <w:t>vnd</w:t>
      </w:r>
      <w:proofErr w:type="spellEnd"/>
      <w:r>
        <w:t xml:space="preserve"> </w:t>
      </w:r>
      <w:proofErr w:type="spellStart"/>
      <w:r>
        <w:t>gerichtsordenungen</w:t>
      </w:r>
      <w:proofErr w:type="spellEnd"/>
      <w:r>
        <w:t xml:space="preserve"> in </w:t>
      </w:r>
      <w:proofErr w:type="spellStart"/>
      <w:r>
        <w:t>eusserlichem</w:t>
      </w:r>
      <w:proofErr w:type="spellEnd"/>
      <w:r>
        <w:t xml:space="preserve"> </w:t>
      </w:r>
      <w:proofErr w:type="spellStart"/>
      <w:r>
        <w:t>Burgerlichen</w:t>
      </w:r>
      <w:proofErr w:type="spellEnd"/>
      <w:r>
        <w:t xml:space="preserve"> </w:t>
      </w:r>
      <w:proofErr w:type="spellStart"/>
      <w:r>
        <w:t>wandel</w:t>
      </w:r>
      <w:proofErr w:type="spellEnd"/>
      <w:r>
        <w:t xml:space="preserve"> </w:t>
      </w:r>
      <w:proofErr w:type="spellStart"/>
      <w:r>
        <w:t>vnd</w:t>
      </w:r>
      <w:proofErr w:type="spellEnd"/>
      <w:r>
        <w:t xml:space="preserve"> </w:t>
      </w:r>
      <w:proofErr w:type="spellStart"/>
      <w:r>
        <w:t>Hendelen</w:t>
      </w:r>
      <w:proofErr w:type="spellEnd"/>
      <w:r>
        <w:t xml:space="preserve"> halten/ die in der </w:t>
      </w:r>
      <w:proofErr w:type="spellStart"/>
      <w:r>
        <w:t>Herrschafft</w:t>
      </w:r>
      <w:proofErr w:type="spellEnd"/>
      <w:r>
        <w:t xml:space="preserve"> darunter er wohnet geordnet </w:t>
      </w:r>
      <w:proofErr w:type="spellStart"/>
      <w:r>
        <w:t>vnd</w:t>
      </w:r>
      <w:proofErr w:type="spellEnd"/>
      <w:r>
        <w:t xml:space="preserve"> </w:t>
      </w:r>
      <w:proofErr w:type="spellStart"/>
      <w:r>
        <w:t>gebreuchlich</w:t>
      </w:r>
      <w:proofErr w:type="spellEnd"/>
      <w:r>
        <w:t xml:space="preserve"> </w:t>
      </w:r>
      <w:proofErr w:type="spellStart"/>
      <w:r>
        <w:t>seind</w:t>
      </w:r>
      <w:proofErr w:type="spellEnd"/>
      <w:r>
        <w:t xml:space="preserve">/ doch mit der Fürsichtigkeit/ das er seinen Glauben gegen Gott </w:t>
      </w:r>
      <w:proofErr w:type="spellStart"/>
      <w:r>
        <w:t>vnd</w:t>
      </w:r>
      <w:proofErr w:type="spellEnd"/>
      <w:r>
        <w:t xml:space="preserve"> die liebe gegen den </w:t>
      </w:r>
      <w:proofErr w:type="spellStart"/>
      <w:r>
        <w:t>Nechsten</w:t>
      </w:r>
      <w:proofErr w:type="spellEnd"/>
      <w:r>
        <w:t xml:space="preserve"> </w:t>
      </w:r>
      <w:proofErr w:type="spellStart"/>
      <w:r>
        <w:t>vmb</w:t>
      </w:r>
      <w:proofErr w:type="spellEnd"/>
      <w:r>
        <w:t xml:space="preserve"> </w:t>
      </w:r>
      <w:proofErr w:type="spellStart"/>
      <w:r>
        <w:t>keinerley</w:t>
      </w:r>
      <w:proofErr w:type="spellEnd"/>
      <w:r>
        <w:t xml:space="preserve"> Gesetz oder </w:t>
      </w:r>
      <w:proofErr w:type="spellStart"/>
      <w:r>
        <w:t>gewohnheit</w:t>
      </w:r>
      <w:proofErr w:type="spellEnd"/>
      <w:r>
        <w:t xml:space="preserve"> willen verletze oder </w:t>
      </w:r>
      <w:proofErr w:type="spellStart"/>
      <w:r>
        <w:t>schweche</w:t>
      </w:r>
      <w:proofErr w:type="spellEnd"/>
      <w:r>
        <w:t xml:space="preserve">. </w:t>
      </w:r>
    </w:p>
    <w:p w14:paraId="078F7967" w14:textId="77777777" w:rsidR="00977C1F" w:rsidRDefault="00977C1F" w:rsidP="00977C1F">
      <w:pPr>
        <w:pStyle w:val="StandardWeb"/>
      </w:pPr>
      <w:r>
        <w:t xml:space="preserve">Christ </w:t>
      </w:r>
      <w:proofErr w:type="spellStart"/>
      <w:r>
        <w:t>sol</w:t>
      </w:r>
      <w:proofErr w:type="spellEnd"/>
      <w:r>
        <w:t xml:space="preserve"> sich der rechte brauchen die in der </w:t>
      </w:r>
      <w:proofErr w:type="spellStart"/>
      <w:r>
        <w:t>Herrschafft</w:t>
      </w:r>
      <w:proofErr w:type="spellEnd"/>
      <w:r>
        <w:t xml:space="preserve"> gelten </w:t>
      </w:r>
      <w:proofErr w:type="spellStart"/>
      <w:r>
        <w:t>darinn</w:t>
      </w:r>
      <w:proofErr w:type="spellEnd"/>
      <w:r>
        <w:t xml:space="preserve"> er </w:t>
      </w:r>
      <w:proofErr w:type="spellStart"/>
      <w:r>
        <w:t>wonet</w:t>
      </w:r>
      <w:proofErr w:type="spellEnd"/>
      <w:r>
        <w:t xml:space="preserve"> so fern sie nit wider Gott seien. </w:t>
      </w:r>
    </w:p>
    <w:p w14:paraId="26311041" w14:textId="77777777" w:rsidR="00977C1F" w:rsidRDefault="00977C1F" w:rsidP="00977C1F">
      <w:pPr>
        <w:pStyle w:val="StandardWeb"/>
      </w:pPr>
      <w:r>
        <w:t xml:space="preserve">Das sey </w:t>
      </w:r>
      <w:proofErr w:type="spellStart"/>
      <w:r>
        <w:t>kürtzlich</w:t>
      </w:r>
      <w:proofErr w:type="spellEnd"/>
      <w:r>
        <w:t xml:space="preserve"> von der Christlichen </w:t>
      </w:r>
      <w:proofErr w:type="spellStart"/>
      <w:r>
        <w:t>freyheit</w:t>
      </w:r>
      <w:proofErr w:type="spellEnd"/>
      <w:r>
        <w:t xml:space="preserve"> allhie gemeldet/ </w:t>
      </w:r>
      <w:proofErr w:type="spellStart"/>
      <w:r>
        <w:t>dauon</w:t>
      </w:r>
      <w:proofErr w:type="spellEnd"/>
      <w:r>
        <w:t xml:space="preserve"> man </w:t>
      </w:r>
      <w:proofErr w:type="spellStart"/>
      <w:r>
        <w:t>inn</w:t>
      </w:r>
      <w:proofErr w:type="spellEnd"/>
      <w:r>
        <w:t xml:space="preserve"> dem Buch des H. Luthers welches er </w:t>
      </w:r>
      <w:proofErr w:type="spellStart"/>
      <w:r>
        <w:t>hieuon</w:t>
      </w:r>
      <w:proofErr w:type="spellEnd"/>
      <w:r>
        <w:t xml:space="preserve"> </w:t>
      </w:r>
      <w:proofErr w:type="spellStart"/>
      <w:r>
        <w:t>gantz</w:t>
      </w:r>
      <w:proofErr w:type="spellEnd"/>
      <w:r>
        <w:t xml:space="preserve"> </w:t>
      </w:r>
      <w:proofErr w:type="spellStart"/>
      <w:r>
        <w:t>Gotseliglich</w:t>
      </w:r>
      <w:proofErr w:type="spellEnd"/>
      <w:r>
        <w:t xml:space="preserve"> geschrieben/ Item in den Hauptstücken der Christlichen lehr welche Philippus </w:t>
      </w:r>
      <w:proofErr w:type="spellStart"/>
      <w:r>
        <w:t>Melanthon</w:t>
      </w:r>
      <w:proofErr w:type="spellEnd"/>
      <w:r>
        <w:t xml:space="preserve"> geschrieben hat/ auch in </w:t>
      </w:r>
      <w:proofErr w:type="spellStart"/>
      <w:r>
        <w:t>vnser</w:t>
      </w:r>
      <w:proofErr w:type="spellEnd"/>
      <w:r>
        <w:t xml:space="preserve"> Predicanten </w:t>
      </w:r>
      <w:proofErr w:type="spellStart"/>
      <w:r>
        <w:t>bekantniß</w:t>
      </w:r>
      <w:proofErr w:type="spellEnd"/>
      <w:r>
        <w:t xml:space="preserve"> </w:t>
      </w:r>
      <w:proofErr w:type="spellStart"/>
      <w:r>
        <w:t>vnd</w:t>
      </w:r>
      <w:proofErr w:type="spellEnd"/>
      <w:r>
        <w:t xml:space="preserve"> in dergleichen mehr reinen Büchern weiter zu lesen hat. </w:t>
      </w:r>
    </w:p>
    <w:p w14:paraId="43494B0E" w14:textId="77777777" w:rsidR="00977C1F" w:rsidRDefault="00977C1F" w:rsidP="00977C1F">
      <w:pPr>
        <w:pStyle w:val="StandardWeb"/>
      </w:pPr>
      <w:r>
        <w:t xml:space="preserve">Von </w:t>
      </w:r>
      <w:proofErr w:type="spellStart"/>
      <w:r>
        <w:t>warer</w:t>
      </w:r>
      <w:proofErr w:type="spellEnd"/>
      <w:r>
        <w:t xml:space="preserve"> </w:t>
      </w:r>
      <w:proofErr w:type="spellStart"/>
      <w:r>
        <w:t>anruffung</w:t>
      </w:r>
      <w:proofErr w:type="spellEnd"/>
      <w:r>
        <w:t xml:space="preserve"> Gottes </w:t>
      </w:r>
      <w:proofErr w:type="spellStart"/>
      <w:r>
        <w:t>vnnd</w:t>
      </w:r>
      <w:proofErr w:type="spellEnd"/>
      <w:r>
        <w:t xml:space="preserve"> nicht der heiligen oder einiger Creatur. </w:t>
      </w:r>
    </w:p>
    <w:p w14:paraId="6DD12FD3" w14:textId="77777777" w:rsidR="00977C1F" w:rsidRDefault="00977C1F" w:rsidP="00977C1F">
      <w:pPr>
        <w:pStyle w:val="StandardWeb"/>
      </w:pPr>
      <w:r>
        <w:t xml:space="preserve">Es hat </w:t>
      </w:r>
      <w:proofErr w:type="spellStart"/>
      <w:r>
        <w:t>jm</w:t>
      </w:r>
      <w:proofErr w:type="spellEnd"/>
      <w:r>
        <w:t xml:space="preserve"> aber Gott diese Kirche </w:t>
      </w:r>
      <w:proofErr w:type="spellStart"/>
      <w:r>
        <w:t>vnd</w:t>
      </w:r>
      <w:proofErr w:type="spellEnd"/>
      <w:r>
        <w:t xml:space="preserve"> </w:t>
      </w:r>
      <w:proofErr w:type="spellStart"/>
      <w:r>
        <w:t>Volck</w:t>
      </w:r>
      <w:proofErr w:type="spellEnd"/>
      <w:r>
        <w:t xml:space="preserve"> darzu </w:t>
      </w:r>
      <w:proofErr w:type="spellStart"/>
      <w:r>
        <w:t>erwehlet</w:t>
      </w:r>
      <w:proofErr w:type="spellEnd"/>
      <w:r>
        <w:t xml:space="preserve">/ das er </w:t>
      </w:r>
      <w:proofErr w:type="spellStart"/>
      <w:r>
        <w:t>darinn</w:t>
      </w:r>
      <w:proofErr w:type="spellEnd"/>
      <w:r>
        <w:t xml:space="preserve"> </w:t>
      </w:r>
      <w:proofErr w:type="spellStart"/>
      <w:r>
        <w:t>erkandt</w:t>
      </w:r>
      <w:proofErr w:type="spellEnd"/>
      <w:r>
        <w:t xml:space="preserve"> recht </w:t>
      </w:r>
      <w:proofErr w:type="spellStart"/>
      <w:r>
        <w:t>angeruffen</w:t>
      </w:r>
      <w:proofErr w:type="spellEnd"/>
      <w:r>
        <w:t xml:space="preserve"> </w:t>
      </w:r>
      <w:proofErr w:type="spellStart"/>
      <w:r>
        <w:t>vnd</w:t>
      </w:r>
      <w:proofErr w:type="spellEnd"/>
      <w:r>
        <w:t xml:space="preserve"> verehret werde durch seinen einigen Son Jesum Christum. </w:t>
      </w:r>
      <w:proofErr w:type="spellStart"/>
      <w:r>
        <w:t>Darumb</w:t>
      </w:r>
      <w:proofErr w:type="spellEnd"/>
      <w:r>
        <w:t xml:space="preserve"> </w:t>
      </w:r>
      <w:proofErr w:type="spellStart"/>
      <w:r>
        <w:t>sol</w:t>
      </w:r>
      <w:proofErr w:type="spellEnd"/>
      <w:r>
        <w:t xml:space="preserve"> sie keine verstorbene </w:t>
      </w:r>
      <w:proofErr w:type="spellStart"/>
      <w:r>
        <w:t>Heyligen</w:t>
      </w:r>
      <w:proofErr w:type="spellEnd"/>
      <w:r>
        <w:t xml:space="preserve"> auch keinen Engel/ noch </w:t>
      </w:r>
      <w:proofErr w:type="spellStart"/>
      <w:r>
        <w:t>jrgend</w:t>
      </w:r>
      <w:proofErr w:type="spellEnd"/>
      <w:r>
        <w:t xml:space="preserve"> eine Creatur/ anbeten/ </w:t>
      </w:r>
      <w:proofErr w:type="spellStart"/>
      <w:r>
        <w:t>anruffen</w:t>
      </w:r>
      <w:proofErr w:type="spellEnd"/>
      <w:r>
        <w:t xml:space="preserve"> noch </w:t>
      </w:r>
      <w:proofErr w:type="spellStart"/>
      <w:r>
        <w:t>irgends</w:t>
      </w:r>
      <w:proofErr w:type="spellEnd"/>
      <w:r>
        <w:t xml:space="preserve"> mit einem Gottesdienst verehren: Sondern </w:t>
      </w:r>
      <w:proofErr w:type="spellStart"/>
      <w:r>
        <w:t>sol</w:t>
      </w:r>
      <w:proofErr w:type="spellEnd"/>
      <w:r>
        <w:t xml:space="preserve"> der Heiligen </w:t>
      </w:r>
      <w:proofErr w:type="spellStart"/>
      <w:r>
        <w:t>vnd</w:t>
      </w:r>
      <w:proofErr w:type="spellEnd"/>
      <w:r>
        <w:t xml:space="preserve"> Engel Exempel nach/ allein Gott anbeten </w:t>
      </w:r>
      <w:proofErr w:type="spellStart"/>
      <w:r>
        <w:t>vnd</w:t>
      </w:r>
      <w:proofErr w:type="spellEnd"/>
      <w:r>
        <w:t xml:space="preserve"> </w:t>
      </w:r>
      <w:proofErr w:type="spellStart"/>
      <w:r>
        <w:t>jhm</w:t>
      </w:r>
      <w:proofErr w:type="spellEnd"/>
      <w:r>
        <w:t xml:space="preserve"> allein mit rechtem waren glauben/ liebe </w:t>
      </w:r>
      <w:proofErr w:type="spellStart"/>
      <w:r>
        <w:t>vnd</w:t>
      </w:r>
      <w:proofErr w:type="spellEnd"/>
      <w:r>
        <w:t xml:space="preserve"> gehorsam/ nach rechtem gesundem </w:t>
      </w:r>
      <w:proofErr w:type="spellStart"/>
      <w:r>
        <w:t>verstande</w:t>
      </w:r>
      <w:proofErr w:type="spellEnd"/>
      <w:r>
        <w:t xml:space="preserve"> seines heiligen Worts/ dienen. Das muß man auch wissen/ das die Kirche </w:t>
      </w:r>
      <w:proofErr w:type="spellStart"/>
      <w:r>
        <w:t>auff</w:t>
      </w:r>
      <w:proofErr w:type="spellEnd"/>
      <w:r>
        <w:t xml:space="preserve"> dieser Erden nicht abgesondert wird von den </w:t>
      </w:r>
      <w:proofErr w:type="spellStart"/>
      <w:r>
        <w:t>vnglaubigen</w:t>
      </w:r>
      <w:proofErr w:type="spellEnd"/>
      <w:r>
        <w:t xml:space="preserve"> </w:t>
      </w:r>
      <w:proofErr w:type="spellStart"/>
      <w:r>
        <w:t>vnd</w:t>
      </w:r>
      <w:proofErr w:type="spellEnd"/>
      <w:r>
        <w:t xml:space="preserve"> Heuchlern/ </w:t>
      </w:r>
      <w:proofErr w:type="spellStart"/>
      <w:r>
        <w:t>souil</w:t>
      </w:r>
      <w:proofErr w:type="spellEnd"/>
      <w:r>
        <w:t xml:space="preserve"> die </w:t>
      </w:r>
      <w:proofErr w:type="spellStart"/>
      <w:r>
        <w:t>eusserliche</w:t>
      </w:r>
      <w:proofErr w:type="spellEnd"/>
      <w:r>
        <w:t xml:space="preserve"> </w:t>
      </w:r>
      <w:proofErr w:type="spellStart"/>
      <w:r>
        <w:t>beywohnung</w:t>
      </w:r>
      <w:proofErr w:type="spellEnd"/>
      <w:r>
        <w:t xml:space="preserve"> belangt/ denn derselbigen halten sich noch </w:t>
      </w:r>
      <w:proofErr w:type="spellStart"/>
      <w:r>
        <w:t>vil</w:t>
      </w:r>
      <w:proofErr w:type="spellEnd"/>
      <w:r>
        <w:t xml:space="preserve"> </w:t>
      </w:r>
      <w:proofErr w:type="spellStart"/>
      <w:r>
        <w:t>vnter</w:t>
      </w:r>
      <w:proofErr w:type="spellEnd"/>
      <w:r>
        <w:t xml:space="preserve"> </w:t>
      </w:r>
      <w:proofErr w:type="spellStart"/>
      <w:r>
        <w:t>jhnen</w:t>
      </w:r>
      <w:proofErr w:type="spellEnd"/>
      <w:r>
        <w:t xml:space="preserve">: Doch die da Christen heissen </w:t>
      </w:r>
      <w:proofErr w:type="spellStart"/>
      <w:r>
        <w:t>vnd</w:t>
      </w:r>
      <w:proofErr w:type="spellEnd"/>
      <w:r>
        <w:t xml:space="preserve"> </w:t>
      </w:r>
      <w:proofErr w:type="spellStart"/>
      <w:r>
        <w:t>Gelieder</w:t>
      </w:r>
      <w:proofErr w:type="spellEnd"/>
      <w:r>
        <w:t xml:space="preserve"> der Kirchen Christi </w:t>
      </w:r>
      <w:proofErr w:type="spellStart"/>
      <w:r>
        <w:t>genent</w:t>
      </w:r>
      <w:proofErr w:type="spellEnd"/>
      <w:r>
        <w:t xml:space="preserve"> sein wollen/ müssen im </w:t>
      </w:r>
      <w:proofErr w:type="spellStart"/>
      <w:r>
        <w:t>Bekentniß</w:t>
      </w:r>
      <w:proofErr w:type="spellEnd"/>
      <w:r>
        <w:t xml:space="preserve"> des </w:t>
      </w:r>
      <w:proofErr w:type="spellStart"/>
      <w:r>
        <w:t>worts</w:t>
      </w:r>
      <w:proofErr w:type="spellEnd"/>
      <w:r>
        <w:t xml:space="preserve"> Gottes nicht </w:t>
      </w:r>
      <w:proofErr w:type="spellStart"/>
      <w:r>
        <w:t>jrrig</w:t>
      </w:r>
      <w:proofErr w:type="spellEnd"/>
      <w:r>
        <w:t xml:space="preserve"> sein/ </w:t>
      </w:r>
      <w:proofErr w:type="spellStart"/>
      <w:r>
        <w:t>soindern</w:t>
      </w:r>
      <w:proofErr w:type="spellEnd"/>
      <w:r>
        <w:t xml:space="preserve"> mit den </w:t>
      </w:r>
      <w:proofErr w:type="spellStart"/>
      <w:r>
        <w:t>Rechtglaubigen</w:t>
      </w:r>
      <w:proofErr w:type="spellEnd"/>
      <w:r>
        <w:t xml:space="preserve"> zustimmen. Denn die da </w:t>
      </w:r>
      <w:proofErr w:type="spellStart"/>
      <w:r>
        <w:t>offentlich</w:t>
      </w:r>
      <w:proofErr w:type="spellEnd"/>
      <w:r>
        <w:t xml:space="preserve"> dem </w:t>
      </w:r>
      <w:proofErr w:type="spellStart"/>
      <w:r>
        <w:t>wort</w:t>
      </w:r>
      <w:proofErr w:type="spellEnd"/>
      <w:r>
        <w:t xml:space="preserve"> Gottes </w:t>
      </w:r>
      <w:proofErr w:type="spellStart"/>
      <w:r>
        <w:t>vnd</w:t>
      </w:r>
      <w:proofErr w:type="spellEnd"/>
      <w:r>
        <w:t xml:space="preserve"> </w:t>
      </w:r>
      <w:proofErr w:type="spellStart"/>
      <w:r>
        <w:t>Artickeln</w:t>
      </w:r>
      <w:proofErr w:type="spellEnd"/>
      <w:r>
        <w:t xml:space="preserve"> des </w:t>
      </w:r>
      <w:proofErr w:type="spellStart"/>
      <w:r>
        <w:t>glaubens</w:t>
      </w:r>
      <w:proofErr w:type="spellEnd"/>
      <w:r>
        <w:t xml:space="preserve"> widersprechen/ Secten </w:t>
      </w:r>
      <w:proofErr w:type="spellStart"/>
      <w:r>
        <w:t>vnd</w:t>
      </w:r>
      <w:proofErr w:type="spellEnd"/>
      <w:r>
        <w:t xml:space="preserve"> Rotten machen/ oder sonst in </w:t>
      </w:r>
      <w:proofErr w:type="spellStart"/>
      <w:r>
        <w:t>ergerlichen</w:t>
      </w:r>
      <w:proofErr w:type="spellEnd"/>
      <w:r>
        <w:t xml:space="preserve"> Sünden/ grossen Schanden </w:t>
      </w:r>
      <w:proofErr w:type="spellStart"/>
      <w:r>
        <w:t>vnd</w:t>
      </w:r>
      <w:proofErr w:type="spellEnd"/>
      <w:r>
        <w:t xml:space="preserve"> Lastern </w:t>
      </w:r>
      <w:proofErr w:type="spellStart"/>
      <w:r>
        <w:t>ligen</w:t>
      </w:r>
      <w:proofErr w:type="spellEnd"/>
      <w:r>
        <w:t xml:space="preserve">/ die </w:t>
      </w:r>
      <w:proofErr w:type="spellStart"/>
      <w:r>
        <w:t>sol</w:t>
      </w:r>
      <w:proofErr w:type="spellEnd"/>
      <w:r>
        <w:t xml:space="preserve"> man durch den Christlichen Bann/ </w:t>
      </w:r>
      <w:proofErr w:type="spellStart"/>
      <w:r>
        <w:t>dauon</w:t>
      </w:r>
      <w:proofErr w:type="spellEnd"/>
      <w:r>
        <w:t xml:space="preserve"> Matth. 16.18. Joan: 20. 1, Cor: 5. Geschrieben ist/ </w:t>
      </w:r>
      <w:proofErr w:type="spellStart"/>
      <w:r>
        <w:t>auß</w:t>
      </w:r>
      <w:proofErr w:type="spellEnd"/>
      <w:r>
        <w:t xml:space="preserve"> der gemeinschafft der Kirchen </w:t>
      </w:r>
      <w:proofErr w:type="spellStart"/>
      <w:r>
        <w:t>außschliessen</w:t>
      </w:r>
      <w:proofErr w:type="spellEnd"/>
      <w:r>
        <w:t xml:space="preserve">/ </w:t>
      </w:r>
      <w:proofErr w:type="spellStart"/>
      <w:r>
        <w:t>vnnd</w:t>
      </w:r>
      <w:proofErr w:type="spellEnd"/>
      <w:r>
        <w:t xml:space="preserve"> zur Busse </w:t>
      </w:r>
      <w:proofErr w:type="spellStart"/>
      <w:r>
        <w:t>beruffen</w:t>
      </w:r>
      <w:proofErr w:type="spellEnd"/>
      <w:r>
        <w:t xml:space="preserve">/ </w:t>
      </w:r>
      <w:proofErr w:type="spellStart"/>
      <w:r>
        <w:t>bekeren</w:t>
      </w:r>
      <w:proofErr w:type="spellEnd"/>
      <w:r>
        <w:t xml:space="preserve"> sie sich dann/ </w:t>
      </w:r>
      <w:proofErr w:type="spellStart"/>
      <w:r>
        <w:t>sol</w:t>
      </w:r>
      <w:proofErr w:type="spellEnd"/>
      <w:r>
        <w:t xml:space="preserve"> man sie wider </w:t>
      </w:r>
      <w:proofErr w:type="spellStart"/>
      <w:r>
        <w:t>annemen</w:t>
      </w:r>
      <w:proofErr w:type="spellEnd"/>
      <w:r>
        <w:t xml:space="preserve">/ wo nicht/ </w:t>
      </w:r>
      <w:proofErr w:type="spellStart"/>
      <w:r>
        <w:t>uaßgeschlossen</w:t>
      </w:r>
      <w:proofErr w:type="spellEnd"/>
      <w:r>
        <w:t xml:space="preserve"> </w:t>
      </w:r>
      <w:proofErr w:type="spellStart"/>
      <w:r>
        <w:t>verbandt</w:t>
      </w:r>
      <w:proofErr w:type="spellEnd"/>
      <w:r>
        <w:t xml:space="preserve"> </w:t>
      </w:r>
      <w:proofErr w:type="spellStart"/>
      <w:r>
        <w:t>vnnd</w:t>
      </w:r>
      <w:proofErr w:type="spellEnd"/>
      <w:r>
        <w:t xml:space="preserve"> </w:t>
      </w:r>
      <w:proofErr w:type="spellStart"/>
      <w:r>
        <w:t>verdampt</w:t>
      </w:r>
      <w:proofErr w:type="spellEnd"/>
      <w:r>
        <w:t xml:space="preserve"> bleiben lassen. </w:t>
      </w:r>
    </w:p>
    <w:p w14:paraId="0D24A665" w14:textId="77777777" w:rsidR="00977C1F" w:rsidRDefault="00977C1F" w:rsidP="00977C1F">
      <w:pPr>
        <w:pStyle w:val="StandardWeb"/>
      </w:pPr>
      <w:r>
        <w:t xml:space="preserve">Jüngste Gericht </w:t>
      </w:r>
      <w:proofErr w:type="spellStart"/>
      <w:r>
        <w:t>vnd</w:t>
      </w:r>
      <w:proofErr w:type="spellEnd"/>
      <w:r>
        <w:t xml:space="preserve"> </w:t>
      </w:r>
      <w:proofErr w:type="spellStart"/>
      <w:r>
        <w:t>widerkunfft</w:t>
      </w:r>
      <w:proofErr w:type="spellEnd"/>
      <w:r>
        <w:t xml:space="preserve"> Christi. </w:t>
      </w:r>
    </w:p>
    <w:p w14:paraId="5210242B" w14:textId="77777777" w:rsidR="00977C1F" w:rsidRDefault="00977C1F" w:rsidP="00977C1F">
      <w:pPr>
        <w:pStyle w:val="StandardWeb"/>
      </w:pPr>
      <w:r>
        <w:t xml:space="preserve">Zum Jüngsten tag aber so wird der Herr Christus selber kommen zu richten die Lebendigen/ (welche er noch finden/ die alsdann in einem hui werden verwandelt:) </w:t>
      </w:r>
      <w:proofErr w:type="spellStart"/>
      <w:r>
        <w:t>Vnd</w:t>
      </w:r>
      <w:proofErr w:type="spellEnd"/>
      <w:r>
        <w:t xml:space="preserve"> die Todten/ welche werden </w:t>
      </w:r>
      <w:proofErr w:type="spellStart"/>
      <w:r>
        <w:t>mmit</w:t>
      </w:r>
      <w:proofErr w:type="spellEnd"/>
      <w:r>
        <w:t xml:space="preserve"> </w:t>
      </w:r>
      <w:proofErr w:type="spellStart"/>
      <w:r>
        <w:t>jhren</w:t>
      </w:r>
      <w:proofErr w:type="spellEnd"/>
      <w:r>
        <w:t xml:space="preserve"> vorgehabten Leiben </w:t>
      </w:r>
      <w:proofErr w:type="spellStart"/>
      <w:r>
        <w:t>aufferwecket</w:t>
      </w:r>
      <w:proofErr w:type="spellEnd"/>
      <w:r>
        <w:t xml:space="preserve"> werden 1. Cor. 15. Joan: 5. </w:t>
      </w:r>
    </w:p>
    <w:p w14:paraId="5048574B" w14:textId="77777777" w:rsidR="00977C1F" w:rsidRDefault="00977C1F" w:rsidP="00977C1F">
      <w:pPr>
        <w:pStyle w:val="StandardWeb"/>
      </w:pPr>
      <w:r>
        <w:t xml:space="preserve">Wo die Seel </w:t>
      </w:r>
      <w:proofErr w:type="spellStart"/>
      <w:r>
        <w:t>biß</w:t>
      </w:r>
      <w:proofErr w:type="spellEnd"/>
      <w:r>
        <w:t xml:space="preserve"> </w:t>
      </w:r>
      <w:proofErr w:type="spellStart"/>
      <w:r>
        <w:t>auff</w:t>
      </w:r>
      <w:proofErr w:type="spellEnd"/>
      <w:r>
        <w:t xml:space="preserve"> die </w:t>
      </w:r>
      <w:proofErr w:type="spellStart"/>
      <w:r>
        <w:t>erweckung</w:t>
      </w:r>
      <w:proofErr w:type="spellEnd"/>
      <w:r>
        <w:t xml:space="preserve"> des </w:t>
      </w:r>
      <w:proofErr w:type="spellStart"/>
      <w:r>
        <w:t>leibs</w:t>
      </w:r>
      <w:proofErr w:type="spellEnd"/>
      <w:r>
        <w:t xml:space="preserve">. </w:t>
      </w:r>
    </w:p>
    <w:p w14:paraId="0249B1A4" w14:textId="77777777" w:rsidR="00977C1F" w:rsidRDefault="00977C1F" w:rsidP="00977C1F">
      <w:pPr>
        <w:pStyle w:val="StandardWeb"/>
      </w:pPr>
      <w:r>
        <w:t xml:space="preserve">Der wird dann sein </w:t>
      </w:r>
      <w:proofErr w:type="spellStart"/>
      <w:r>
        <w:t>Glaubigen</w:t>
      </w:r>
      <w:proofErr w:type="spellEnd"/>
      <w:r>
        <w:t xml:space="preserve"> Heiligen (welcher Seelen er/ nach dem sie vom Leibe abgesondert/ </w:t>
      </w:r>
      <w:proofErr w:type="spellStart"/>
      <w:r>
        <w:t>biß</w:t>
      </w:r>
      <w:proofErr w:type="spellEnd"/>
      <w:r>
        <w:t xml:space="preserve"> zur selbigen zeit/ in seinem Schoß/ weit von der </w:t>
      </w:r>
      <w:proofErr w:type="spellStart"/>
      <w:r>
        <w:t>gotlosen</w:t>
      </w:r>
      <w:proofErr w:type="spellEnd"/>
      <w:r>
        <w:t xml:space="preserve"> Seelen abgesondert </w:t>
      </w:r>
      <w:proofErr w:type="spellStart"/>
      <w:r>
        <w:t>bewaret</w:t>
      </w:r>
      <w:proofErr w:type="spellEnd"/>
      <w:r>
        <w:t xml:space="preserve"> </w:t>
      </w:r>
      <w:proofErr w:type="spellStart"/>
      <w:r>
        <w:t>vnnd</w:t>
      </w:r>
      <w:proofErr w:type="spellEnd"/>
      <w:r>
        <w:t xml:space="preserve"> Erquicket hat) </w:t>
      </w:r>
    </w:p>
    <w:p w14:paraId="60308870" w14:textId="77777777" w:rsidR="00977C1F" w:rsidRDefault="00977C1F" w:rsidP="00977C1F">
      <w:pPr>
        <w:pStyle w:val="StandardWeb"/>
      </w:pPr>
      <w:r>
        <w:t xml:space="preserve">Hell </w:t>
      </w:r>
      <w:proofErr w:type="spellStart"/>
      <w:r>
        <w:t>vnd</w:t>
      </w:r>
      <w:proofErr w:type="spellEnd"/>
      <w:r>
        <w:t xml:space="preserve"> Ewige Pein der </w:t>
      </w:r>
      <w:proofErr w:type="spellStart"/>
      <w:r>
        <w:t>Gotlosen</w:t>
      </w:r>
      <w:proofErr w:type="spellEnd"/>
      <w:r>
        <w:t xml:space="preserve">. </w:t>
      </w:r>
    </w:p>
    <w:p w14:paraId="40EF22CE" w14:textId="77777777" w:rsidR="00977C1F" w:rsidRDefault="00977C1F" w:rsidP="00977C1F">
      <w:pPr>
        <w:pStyle w:val="StandardWeb"/>
      </w:pPr>
      <w:r>
        <w:t xml:space="preserve">auch leiblich von den </w:t>
      </w:r>
      <w:proofErr w:type="spellStart"/>
      <w:r>
        <w:t>vnglaubigen</w:t>
      </w:r>
      <w:proofErr w:type="spellEnd"/>
      <w:r>
        <w:t xml:space="preserve"> </w:t>
      </w:r>
      <w:proofErr w:type="spellStart"/>
      <w:r>
        <w:t>vnnd</w:t>
      </w:r>
      <w:proofErr w:type="spellEnd"/>
      <w:r>
        <w:t xml:space="preserve"> </w:t>
      </w:r>
      <w:proofErr w:type="spellStart"/>
      <w:r>
        <w:t>vnheiligen</w:t>
      </w:r>
      <w:proofErr w:type="spellEnd"/>
      <w:r>
        <w:t xml:space="preserve"> abscheiden/ </w:t>
      </w:r>
      <w:proofErr w:type="spellStart"/>
      <w:r>
        <w:t>vnd</w:t>
      </w:r>
      <w:proofErr w:type="spellEnd"/>
      <w:r>
        <w:t xml:space="preserve"> die </w:t>
      </w:r>
      <w:proofErr w:type="spellStart"/>
      <w:r>
        <w:t>Gotlosen</w:t>
      </w:r>
      <w:proofErr w:type="spellEnd"/>
      <w:r>
        <w:t xml:space="preserve"> in ewige Quale </w:t>
      </w:r>
      <w:proofErr w:type="spellStart"/>
      <w:r>
        <w:t>stürtzen</w:t>
      </w:r>
      <w:proofErr w:type="spellEnd"/>
      <w:r>
        <w:t xml:space="preserve">/ </w:t>
      </w:r>
    </w:p>
    <w:p w14:paraId="31171BD1" w14:textId="77777777" w:rsidR="00977C1F" w:rsidRDefault="00977C1F" w:rsidP="00977C1F">
      <w:pPr>
        <w:pStyle w:val="StandardWeb"/>
      </w:pPr>
      <w:proofErr w:type="spellStart"/>
      <w:r>
        <w:t>Himelreich</w:t>
      </w:r>
      <w:proofErr w:type="spellEnd"/>
      <w:r>
        <w:t xml:space="preserve"> </w:t>
      </w:r>
      <w:proofErr w:type="spellStart"/>
      <w:r>
        <w:t>vnd</w:t>
      </w:r>
      <w:proofErr w:type="spellEnd"/>
      <w:r>
        <w:t xml:space="preserve"> </w:t>
      </w:r>
      <w:proofErr w:type="spellStart"/>
      <w:r>
        <w:t>ewigs</w:t>
      </w:r>
      <w:proofErr w:type="spellEnd"/>
      <w:r>
        <w:t xml:space="preserve"> Leben. </w:t>
      </w:r>
    </w:p>
    <w:p w14:paraId="5E92F8BD" w14:textId="77777777" w:rsidR="00977C1F" w:rsidRDefault="00977C1F" w:rsidP="00977C1F">
      <w:pPr>
        <w:pStyle w:val="StandardWeb"/>
      </w:pPr>
      <w:r>
        <w:t xml:space="preserve">aber seine heilige Kirche (welche er hie </w:t>
      </w:r>
      <w:proofErr w:type="spellStart"/>
      <w:r>
        <w:t>auff</w:t>
      </w:r>
      <w:proofErr w:type="spellEnd"/>
      <w:r>
        <w:t xml:space="preserve"> Erden </w:t>
      </w:r>
      <w:proofErr w:type="spellStart"/>
      <w:r>
        <w:t>mancherley</w:t>
      </w:r>
      <w:proofErr w:type="spellEnd"/>
      <w:r>
        <w:t xml:space="preserve"> weise </w:t>
      </w:r>
      <w:proofErr w:type="spellStart"/>
      <w:r>
        <w:t>vnter</w:t>
      </w:r>
      <w:proofErr w:type="spellEnd"/>
      <w:r>
        <w:t xml:space="preserve"> dem </w:t>
      </w:r>
      <w:proofErr w:type="spellStart"/>
      <w:r>
        <w:t>Creutze</w:t>
      </w:r>
      <w:proofErr w:type="spellEnd"/>
      <w:r>
        <w:t xml:space="preserve"> übet/ sie in </w:t>
      </w:r>
      <w:proofErr w:type="spellStart"/>
      <w:r>
        <w:t>stettiger</w:t>
      </w:r>
      <w:proofErr w:type="spellEnd"/>
      <w:r>
        <w:t xml:space="preserve"> Busse zu halten/ im Glauben/ liebe </w:t>
      </w:r>
      <w:proofErr w:type="spellStart"/>
      <w:r>
        <w:t>vnd</w:t>
      </w:r>
      <w:proofErr w:type="spellEnd"/>
      <w:r>
        <w:t xml:space="preserve"> war ein gehorsam zu bewehren) alsdann zum Ewigen leben </w:t>
      </w:r>
      <w:proofErr w:type="spellStart"/>
      <w:r>
        <w:t>vnd</w:t>
      </w:r>
      <w:proofErr w:type="spellEnd"/>
      <w:r>
        <w:t xml:space="preserve"> </w:t>
      </w:r>
      <w:proofErr w:type="spellStart"/>
      <w:r>
        <w:t>Seeligkeit</w:t>
      </w:r>
      <w:proofErr w:type="spellEnd"/>
      <w:r>
        <w:t xml:space="preserve"> (welche ist gegenwertig </w:t>
      </w:r>
      <w:proofErr w:type="spellStart"/>
      <w:r>
        <w:t>erkentniß</w:t>
      </w:r>
      <w:proofErr w:type="spellEnd"/>
      <w:r>
        <w:t xml:space="preserve"> </w:t>
      </w:r>
      <w:proofErr w:type="spellStart"/>
      <w:r>
        <w:t>vnd</w:t>
      </w:r>
      <w:proofErr w:type="spellEnd"/>
      <w:r>
        <w:t xml:space="preserve"> </w:t>
      </w:r>
      <w:proofErr w:type="spellStart"/>
      <w:r>
        <w:t>anschawung</w:t>
      </w:r>
      <w:proofErr w:type="spellEnd"/>
      <w:r>
        <w:t xml:space="preserve"> Gottes mit </w:t>
      </w:r>
      <w:proofErr w:type="spellStart"/>
      <w:r>
        <w:t>vnaußsprechlicher</w:t>
      </w:r>
      <w:proofErr w:type="spellEnd"/>
      <w:r>
        <w:t xml:space="preserve"> </w:t>
      </w:r>
      <w:proofErr w:type="spellStart"/>
      <w:r>
        <w:t>freude</w:t>
      </w:r>
      <w:proofErr w:type="spellEnd"/>
      <w:r>
        <w:t xml:space="preserve"> </w:t>
      </w:r>
      <w:proofErr w:type="spellStart"/>
      <w:r>
        <w:t>vnd</w:t>
      </w:r>
      <w:proofErr w:type="spellEnd"/>
      <w:r>
        <w:t xml:space="preserve"> liebe vereiniget) </w:t>
      </w:r>
      <w:proofErr w:type="spellStart"/>
      <w:r>
        <w:t>füren</w:t>
      </w:r>
      <w:proofErr w:type="spellEnd"/>
      <w:r>
        <w:t xml:space="preserve"> </w:t>
      </w:r>
      <w:proofErr w:type="spellStart"/>
      <w:r>
        <w:t>vnd</w:t>
      </w:r>
      <w:proofErr w:type="spellEnd"/>
      <w:r>
        <w:t xml:space="preserve"> </w:t>
      </w:r>
      <w:proofErr w:type="spellStart"/>
      <w:r>
        <w:t>alda</w:t>
      </w:r>
      <w:proofErr w:type="spellEnd"/>
      <w:r>
        <w:t xml:space="preserve">/ </w:t>
      </w:r>
      <w:proofErr w:type="spellStart"/>
      <w:r>
        <w:t>ohn</w:t>
      </w:r>
      <w:proofErr w:type="spellEnd"/>
      <w:r>
        <w:t xml:space="preserve"> alle </w:t>
      </w:r>
      <w:proofErr w:type="spellStart"/>
      <w:r>
        <w:t>betrübung</w:t>
      </w:r>
      <w:proofErr w:type="spellEnd"/>
      <w:r>
        <w:t xml:space="preserve">/ </w:t>
      </w:r>
      <w:proofErr w:type="spellStart"/>
      <w:r>
        <w:t>fehrligkeit</w:t>
      </w:r>
      <w:proofErr w:type="spellEnd"/>
      <w:r>
        <w:t xml:space="preserve"> </w:t>
      </w:r>
      <w:proofErr w:type="spellStart"/>
      <w:r>
        <w:t>vnd</w:t>
      </w:r>
      <w:proofErr w:type="spellEnd"/>
      <w:r>
        <w:t xml:space="preserve"> Sorge noch einige solche </w:t>
      </w:r>
      <w:proofErr w:type="spellStart"/>
      <w:r>
        <w:t>verenderung</w:t>
      </w:r>
      <w:proofErr w:type="spellEnd"/>
      <w:r>
        <w:t xml:space="preserve">/ ewiglich </w:t>
      </w:r>
      <w:proofErr w:type="spellStart"/>
      <w:r>
        <w:t>erfrewen</w:t>
      </w:r>
      <w:proofErr w:type="spellEnd"/>
      <w:r>
        <w:t xml:space="preserve"> </w:t>
      </w:r>
      <w:proofErr w:type="spellStart"/>
      <w:r>
        <w:t>vnd</w:t>
      </w:r>
      <w:proofErr w:type="spellEnd"/>
      <w:r>
        <w:t xml:space="preserve"> erhalten. </w:t>
      </w:r>
    </w:p>
    <w:p w14:paraId="475D665E" w14:textId="77777777" w:rsidR="00977C1F" w:rsidRDefault="00977C1F" w:rsidP="00977C1F">
      <w:pPr>
        <w:pStyle w:val="StandardWeb"/>
      </w:pPr>
      <w:r>
        <w:t xml:space="preserve">In diesem Christlichen </w:t>
      </w:r>
      <w:proofErr w:type="spellStart"/>
      <w:r>
        <w:t>bekentniß</w:t>
      </w:r>
      <w:proofErr w:type="spellEnd"/>
      <w:r>
        <w:t xml:space="preserve"> wölle </w:t>
      </w:r>
      <w:proofErr w:type="spellStart"/>
      <w:r>
        <w:t>vns</w:t>
      </w:r>
      <w:proofErr w:type="spellEnd"/>
      <w:r>
        <w:t xml:space="preserve"> Gott durch seinen </w:t>
      </w:r>
      <w:proofErr w:type="spellStart"/>
      <w:r>
        <w:t>heyligen</w:t>
      </w:r>
      <w:proofErr w:type="spellEnd"/>
      <w:r>
        <w:t xml:space="preserve"> Geist </w:t>
      </w:r>
      <w:proofErr w:type="spellStart"/>
      <w:r>
        <w:t>vmb</w:t>
      </w:r>
      <w:proofErr w:type="spellEnd"/>
      <w:r>
        <w:t xml:space="preserve"> </w:t>
      </w:r>
      <w:proofErr w:type="spellStart"/>
      <w:r>
        <w:t>vnsers</w:t>
      </w:r>
      <w:proofErr w:type="spellEnd"/>
      <w:r>
        <w:t xml:space="preserve"> einigen Heylands Jesu Christi willen </w:t>
      </w:r>
      <w:proofErr w:type="spellStart"/>
      <w:r>
        <w:t>genediglich</w:t>
      </w:r>
      <w:proofErr w:type="spellEnd"/>
      <w:r>
        <w:t xml:space="preserve"> </w:t>
      </w:r>
      <w:proofErr w:type="spellStart"/>
      <w:r>
        <w:t>biß</w:t>
      </w:r>
      <w:proofErr w:type="spellEnd"/>
      <w:r>
        <w:t xml:space="preserve"> in </w:t>
      </w:r>
      <w:proofErr w:type="spellStart"/>
      <w:r>
        <w:t>vnsere</w:t>
      </w:r>
      <w:proofErr w:type="spellEnd"/>
      <w:r>
        <w:t xml:space="preserve"> Gruben erhalten/ so werden wir gewißlich auch in </w:t>
      </w:r>
      <w:proofErr w:type="spellStart"/>
      <w:r>
        <w:t>vnd</w:t>
      </w:r>
      <w:proofErr w:type="spellEnd"/>
      <w:r>
        <w:t xml:space="preserve"> mit der waren Kirchen Gottes ewiglich/ Erquicket </w:t>
      </w:r>
      <w:proofErr w:type="spellStart"/>
      <w:r>
        <w:t>vnd</w:t>
      </w:r>
      <w:proofErr w:type="spellEnd"/>
      <w:r>
        <w:t xml:space="preserve"> </w:t>
      </w:r>
      <w:proofErr w:type="spellStart"/>
      <w:r>
        <w:t>erfrewet</w:t>
      </w:r>
      <w:proofErr w:type="spellEnd"/>
      <w:r>
        <w:t xml:space="preserve"> werden/ Amen Amen. Wir </w:t>
      </w:r>
      <w:proofErr w:type="spellStart"/>
      <w:r>
        <w:t>zweyffeln</w:t>
      </w:r>
      <w:proofErr w:type="spellEnd"/>
      <w:r>
        <w:t xml:space="preserve"> nicht an Gottes </w:t>
      </w:r>
      <w:proofErr w:type="spellStart"/>
      <w:r>
        <w:t>genade</w:t>
      </w:r>
      <w:proofErr w:type="spellEnd"/>
      <w:r>
        <w:t xml:space="preserve">/ er wird mich sein </w:t>
      </w:r>
      <w:proofErr w:type="spellStart"/>
      <w:r>
        <w:t>armse</w:t>
      </w:r>
      <w:proofErr w:type="spellEnd"/>
      <w:r>
        <w:t xml:space="preserve"> Schäflein/ </w:t>
      </w:r>
      <w:proofErr w:type="spellStart"/>
      <w:r>
        <w:t>auß</w:t>
      </w:r>
      <w:proofErr w:type="spellEnd"/>
      <w:r>
        <w:t xml:space="preserve"> seinen </w:t>
      </w:r>
      <w:proofErr w:type="spellStart"/>
      <w:r>
        <w:t>Henden</w:t>
      </w:r>
      <w:proofErr w:type="spellEnd"/>
      <w:r>
        <w:t xml:space="preserve"> nimmermehr reissen lassen/ Joan: 10. Wir wollen durch seine </w:t>
      </w:r>
      <w:proofErr w:type="spellStart"/>
      <w:r>
        <w:t>gnade</w:t>
      </w:r>
      <w:proofErr w:type="spellEnd"/>
      <w:r>
        <w:t xml:space="preserve"> mit dem glauben an seinem heiligen </w:t>
      </w:r>
      <w:proofErr w:type="spellStart"/>
      <w:r>
        <w:t>wort</w:t>
      </w:r>
      <w:proofErr w:type="spellEnd"/>
      <w:r>
        <w:t xml:space="preserve"> kleben bleiben/ Amen. </w:t>
      </w:r>
    </w:p>
    <w:p w14:paraId="652CF9B7" w14:textId="77777777" w:rsidR="00977C1F" w:rsidRDefault="00977C1F" w:rsidP="00977C1F">
      <w:pPr>
        <w:pStyle w:val="StandardWeb"/>
      </w:pPr>
      <w:r>
        <w:t xml:space="preserve">Das ist nun also´/ geliebten </w:t>
      </w:r>
      <w:proofErr w:type="spellStart"/>
      <w:r>
        <w:t>Vnterthanen</w:t>
      </w:r>
      <w:proofErr w:type="spellEnd"/>
      <w:r>
        <w:t xml:space="preserve">/ </w:t>
      </w:r>
      <w:proofErr w:type="spellStart"/>
      <w:r>
        <w:t>kürtzlich</w:t>
      </w:r>
      <w:proofErr w:type="spellEnd"/>
      <w:r>
        <w:t xml:space="preserve"> </w:t>
      </w:r>
      <w:proofErr w:type="spellStart"/>
      <w:r>
        <w:t>vnsers</w:t>
      </w:r>
      <w:proofErr w:type="spellEnd"/>
      <w:r>
        <w:t xml:space="preserve"> </w:t>
      </w:r>
      <w:proofErr w:type="spellStart"/>
      <w:r>
        <w:t>glaubens</w:t>
      </w:r>
      <w:proofErr w:type="spellEnd"/>
      <w:r>
        <w:t xml:space="preserve"> </w:t>
      </w:r>
      <w:proofErr w:type="spellStart"/>
      <w:r>
        <w:t>bekentniiß</w:t>
      </w:r>
      <w:proofErr w:type="spellEnd"/>
      <w:r>
        <w:t xml:space="preserve"> welches wir hie für dem Angesicht Gottes/ für euch </w:t>
      </w:r>
      <w:proofErr w:type="spellStart"/>
      <w:r>
        <w:t>vnd</w:t>
      </w:r>
      <w:proofErr w:type="spellEnd"/>
      <w:r>
        <w:t xml:space="preserve"> der </w:t>
      </w:r>
      <w:proofErr w:type="spellStart"/>
      <w:r>
        <w:t>gantzen</w:t>
      </w:r>
      <w:proofErr w:type="spellEnd"/>
      <w:r>
        <w:t xml:space="preserve"> Christenheit gethan haben/ </w:t>
      </w:r>
      <w:proofErr w:type="spellStart"/>
      <w:r>
        <w:t>vnd</w:t>
      </w:r>
      <w:proofErr w:type="spellEnd"/>
      <w:r>
        <w:t xml:space="preserve"> </w:t>
      </w:r>
      <w:proofErr w:type="spellStart"/>
      <w:r>
        <w:t>darbey</w:t>
      </w:r>
      <w:proofErr w:type="spellEnd"/>
      <w:r>
        <w:t xml:space="preserve"> mit Gottes </w:t>
      </w:r>
      <w:proofErr w:type="spellStart"/>
      <w:r>
        <w:t>hilff</w:t>
      </w:r>
      <w:proofErr w:type="spellEnd"/>
      <w:r>
        <w:t xml:space="preserve"> zu leben </w:t>
      </w:r>
      <w:proofErr w:type="spellStart"/>
      <w:r>
        <w:t>vnd</w:t>
      </w:r>
      <w:proofErr w:type="spellEnd"/>
      <w:r>
        <w:t xml:space="preserve"> zu sterben </w:t>
      </w:r>
      <w:proofErr w:type="spellStart"/>
      <w:r>
        <w:t>gedencken</w:t>
      </w:r>
      <w:proofErr w:type="spellEnd"/>
      <w:r>
        <w:t xml:space="preserve">. </w:t>
      </w:r>
    </w:p>
    <w:p w14:paraId="0974CBF5" w14:textId="77777777" w:rsidR="00977C1F" w:rsidRDefault="00977C1F" w:rsidP="00977C1F">
      <w:pPr>
        <w:pStyle w:val="berschrift2"/>
      </w:pPr>
      <w:r>
        <w:t>Beschluß</w:t>
      </w:r>
    </w:p>
    <w:p w14:paraId="60C12DC0" w14:textId="77777777" w:rsidR="00977C1F" w:rsidRDefault="00977C1F" w:rsidP="00977C1F">
      <w:pPr>
        <w:pStyle w:val="StandardWeb"/>
      </w:pPr>
      <w:proofErr w:type="spellStart"/>
      <w:r>
        <w:t>Diß</w:t>
      </w:r>
      <w:proofErr w:type="spellEnd"/>
      <w:r>
        <w:t xml:space="preserve"> </w:t>
      </w:r>
      <w:proofErr w:type="spellStart"/>
      <w:r>
        <w:t>bekentniß</w:t>
      </w:r>
      <w:proofErr w:type="spellEnd"/>
      <w:r>
        <w:t xml:space="preserve"> wird in </w:t>
      </w:r>
      <w:proofErr w:type="spellStart"/>
      <w:r>
        <w:t>vnser</w:t>
      </w:r>
      <w:proofErr w:type="spellEnd"/>
      <w:r>
        <w:t xml:space="preserve"> Predicanten Confession Buch </w:t>
      </w:r>
      <w:proofErr w:type="spellStart"/>
      <w:r>
        <w:t>vnd</w:t>
      </w:r>
      <w:proofErr w:type="spellEnd"/>
      <w:r>
        <w:t xml:space="preserve"> in den Büchern/ so in der Vorrede desselbigen Buchs angezogen werden/ etwas weiter </w:t>
      </w:r>
      <w:proofErr w:type="spellStart"/>
      <w:r>
        <w:t>erkleret</w:t>
      </w:r>
      <w:proofErr w:type="spellEnd"/>
      <w:r>
        <w:t xml:space="preserve">/ </w:t>
      </w:r>
      <w:proofErr w:type="spellStart"/>
      <w:r>
        <w:t>vnd</w:t>
      </w:r>
      <w:proofErr w:type="spellEnd"/>
      <w:r>
        <w:t xml:space="preserve"> ist/ </w:t>
      </w:r>
      <w:proofErr w:type="spellStart"/>
      <w:r>
        <w:t>souiel</w:t>
      </w:r>
      <w:proofErr w:type="spellEnd"/>
      <w:r>
        <w:t xml:space="preserve"> </w:t>
      </w:r>
      <w:proofErr w:type="spellStart"/>
      <w:r>
        <w:t>vns</w:t>
      </w:r>
      <w:proofErr w:type="spellEnd"/>
      <w:r>
        <w:t xml:space="preserve"> </w:t>
      </w:r>
      <w:proofErr w:type="spellStart"/>
      <w:r>
        <w:t>bewust</w:t>
      </w:r>
      <w:proofErr w:type="spellEnd"/>
      <w:r>
        <w:t xml:space="preserve">/ Gottes </w:t>
      </w:r>
      <w:proofErr w:type="spellStart"/>
      <w:r>
        <w:t>wort</w:t>
      </w:r>
      <w:proofErr w:type="spellEnd"/>
      <w:r>
        <w:t xml:space="preserve"> allenthalben gemäß. </w:t>
      </w:r>
    </w:p>
    <w:p w14:paraId="6E04FDFB" w14:textId="77777777" w:rsidR="00977C1F" w:rsidRDefault="00977C1F" w:rsidP="00977C1F">
      <w:pPr>
        <w:pStyle w:val="StandardWeb"/>
      </w:pPr>
      <w:r>
        <w:t xml:space="preserve">Wollen derhalben euch dasselbige neben </w:t>
      </w:r>
      <w:proofErr w:type="spellStart"/>
      <w:r>
        <w:t>vnser</w:t>
      </w:r>
      <w:proofErr w:type="spellEnd"/>
      <w:r>
        <w:t xml:space="preserve"> Predicanten Confession </w:t>
      </w:r>
      <w:proofErr w:type="spellStart"/>
      <w:r>
        <w:t>vnd</w:t>
      </w:r>
      <w:proofErr w:type="spellEnd"/>
      <w:r>
        <w:t xml:space="preserve"> denen Büchern/ so in derselbigen angezogen werden/ mit ernst </w:t>
      </w:r>
      <w:proofErr w:type="spellStart"/>
      <w:r>
        <w:t>zuuerwaren</w:t>
      </w:r>
      <w:proofErr w:type="spellEnd"/>
      <w:r>
        <w:t xml:space="preserve"> befohlen/ </w:t>
      </w:r>
      <w:proofErr w:type="spellStart"/>
      <w:r>
        <w:t>vnd</w:t>
      </w:r>
      <w:proofErr w:type="spellEnd"/>
      <w:r>
        <w:t xml:space="preserve"> als ein Testament verlassen haben. </w:t>
      </w:r>
      <w:proofErr w:type="spellStart"/>
      <w:r>
        <w:t>Vnd</w:t>
      </w:r>
      <w:proofErr w:type="spellEnd"/>
      <w:r>
        <w:t xml:space="preserve"> wie </w:t>
      </w:r>
      <w:proofErr w:type="spellStart"/>
      <w:r>
        <w:t>jhr</w:t>
      </w:r>
      <w:proofErr w:type="spellEnd"/>
      <w:r>
        <w:t xml:space="preserve"> wisset/ das man keins Rechtsinnigen/ </w:t>
      </w:r>
      <w:proofErr w:type="spellStart"/>
      <w:r>
        <w:t>Rechtmessig</w:t>
      </w:r>
      <w:proofErr w:type="spellEnd"/>
      <w:r>
        <w:t xml:space="preserve"> Testament </w:t>
      </w:r>
      <w:proofErr w:type="spellStart"/>
      <w:r>
        <w:t>vbertretten</w:t>
      </w:r>
      <w:proofErr w:type="spellEnd"/>
      <w:r>
        <w:t xml:space="preserve">/ sondern fest halten </w:t>
      </w:r>
      <w:proofErr w:type="spellStart"/>
      <w:r>
        <w:t>sol</w:t>
      </w:r>
      <w:proofErr w:type="spellEnd"/>
      <w:r>
        <w:t xml:space="preserve">/ so ist </w:t>
      </w:r>
      <w:proofErr w:type="spellStart"/>
      <w:r>
        <w:t>vnser</w:t>
      </w:r>
      <w:proofErr w:type="spellEnd"/>
      <w:r>
        <w:t xml:space="preserve"> </w:t>
      </w:r>
      <w:proofErr w:type="spellStart"/>
      <w:r>
        <w:t>gnediges</w:t>
      </w:r>
      <w:proofErr w:type="spellEnd"/>
      <w:r>
        <w:t xml:space="preserve"> </w:t>
      </w:r>
      <w:proofErr w:type="spellStart"/>
      <w:r>
        <w:t>begeren</w:t>
      </w:r>
      <w:proofErr w:type="spellEnd"/>
      <w:r>
        <w:t xml:space="preserve">/ das </w:t>
      </w:r>
      <w:proofErr w:type="spellStart"/>
      <w:r>
        <w:t>jhr</w:t>
      </w:r>
      <w:proofErr w:type="spellEnd"/>
      <w:r>
        <w:t xml:space="preserve"> diesem Testament auch mit ernst nachkommen </w:t>
      </w:r>
      <w:proofErr w:type="spellStart"/>
      <w:r>
        <w:t>vnd</w:t>
      </w:r>
      <w:proofErr w:type="spellEnd"/>
      <w:r>
        <w:t xml:space="preserve"> genug thun wöllet. </w:t>
      </w:r>
    </w:p>
    <w:p w14:paraId="50908137" w14:textId="77777777" w:rsidR="00977C1F" w:rsidRDefault="00977C1F" w:rsidP="00977C1F">
      <w:pPr>
        <w:pStyle w:val="StandardWeb"/>
      </w:pPr>
      <w:r>
        <w:t xml:space="preserve">Deß </w:t>
      </w:r>
      <w:proofErr w:type="spellStart"/>
      <w:r>
        <w:t>glaubens</w:t>
      </w:r>
      <w:proofErr w:type="spellEnd"/>
      <w:r>
        <w:t xml:space="preserve"> </w:t>
      </w:r>
      <w:proofErr w:type="spellStart"/>
      <w:r>
        <w:t>Testamenta</w:t>
      </w:r>
      <w:proofErr w:type="spellEnd"/>
      <w:r>
        <w:t xml:space="preserve"> </w:t>
      </w:r>
      <w:proofErr w:type="spellStart"/>
      <w:r>
        <w:t>zuuerlassen</w:t>
      </w:r>
      <w:proofErr w:type="spellEnd"/>
      <w:r>
        <w:t xml:space="preserve">. </w:t>
      </w:r>
    </w:p>
    <w:p w14:paraId="52B9FEB6" w14:textId="77777777" w:rsidR="00977C1F" w:rsidRDefault="00977C1F" w:rsidP="00977C1F">
      <w:pPr>
        <w:pStyle w:val="StandardWeb"/>
      </w:pPr>
      <w:r>
        <w:t xml:space="preserve">Es ist nicht </w:t>
      </w:r>
      <w:proofErr w:type="spellStart"/>
      <w:r>
        <w:t>newe</w:t>
      </w:r>
      <w:proofErr w:type="spellEnd"/>
      <w:r>
        <w:t xml:space="preserve">/ sondern ein alt Heiliger </w:t>
      </w:r>
      <w:proofErr w:type="spellStart"/>
      <w:r>
        <w:t>vnd</w:t>
      </w:r>
      <w:proofErr w:type="spellEnd"/>
      <w:r>
        <w:t xml:space="preserve"> löblicher brauch/ das die Eltern </w:t>
      </w:r>
      <w:proofErr w:type="spellStart"/>
      <w:r>
        <w:t>jhren</w:t>
      </w:r>
      <w:proofErr w:type="spellEnd"/>
      <w:r>
        <w:t xml:space="preserve"> Kindern/ die </w:t>
      </w:r>
      <w:proofErr w:type="spellStart"/>
      <w:r>
        <w:t>Lerer</w:t>
      </w:r>
      <w:proofErr w:type="spellEnd"/>
      <w:r>
        <w:t xml:space="preserve"> </w:t>
      </w:r>
      <w:proofErr w:type="spellStart"/>
      <w:r>
        <w:t>jhren</w:t>
      </w:r>
      <w:proofErr w:type="spellEnd"/>
      <w:r>
        <w:t xml:space="preserve"> </w:t>
      </w:r>
      <w:proofErr w:type="spellStart"/>
      <w:r>
        <w:t>Schulern</w:t>
      </w:r>
      <w:proofErr w:type="spellEnd"/>
      <w:r>
        <w:t xml:space="preserve">/ die </w:t>
      </w:r>
      <w:proofErr w:type="spellStart"/>
      <w:r>
        <w:t>Seelhirten</w:t>
      </w:r>
      <w:proofErr w:type="spellEnd"/>
      <w:r>
        <w:t xml:space="preserve"> </w:t>
      </w:r>
      <w:proofErr w:type="spellStart"/>
      <w:r>
        <w:t>jhren</w:t>
      </w:r>
      <w:proofErr w:type="spellEnd"/>
      <w:r>
        <w:t xml:space="preserve"> Pfarrkindern/ die Obersten </w:t>
      </w:r>
      <w:proofErr w:type="spellStart"/>
      <w:r>
        <w:t>vnd</w:t>
      </w:r>
      <w:proofErr w:type="spellEnd"/>
      <w:r>
        <w:t xml:space="preserve"> Fürstender </w:t>
      </w:r>
      <w:proofErr w:type="spellStart"/>
      <w:r>
        <w:t>jhren</w:t>
      </w:r>
      <w:proofErr w:type="spellEnd"/>
      <w:r>
        <w:t xml:space="preserve"> </w:t>
      </w:r>
      <w:proofErr w:type="spellStart"/>
      <w:r>
        <w:t>Vnterthanen</w:t>
      </w:r>
      <w:proofErr w:type="spellEnd"/>
      <w:r>
        <w:t xml:space="preserve"> Testamente des </w:t>
      </w:r>
      <w:proofErr w:type="spellStart"/>
      <w:r>
        <w:t>glaubens</w:t>
      </w:r>
      <w:proofErr w:type="spellEnd"/>
      <w:r>
        <w:t xml:space="preserve">/ nach Gottes </w:t>
      </w:r>
      <w:proofErr w:type="spellStart"/>
      <w:r>
        <w:t>wort</w:t>
      </w:r>
      <w:proofErr w:type="spellEnd"/>
      <w:r>
        <w:t xml:space="preserve"> gestellet/ verlassen/ wie die letzten worte </w:t>
      </w:r>
      <w:proofErr w:type="spellStart"/>
      <w:r>
        <w:t>Dauids</w:t>
      </w:r>
      <w:proofErr w:type="spellEnd"/>
      <w:r>
        <w:t xml:space="preserve">/ die </w:t>
      </w:r>
      <w:proofErr w:type="spellStart"/>
      <w:r>
        <w:t>wort</w:t>
      </w:r>
      <w:proofErr w:type="spellEnd"/>
      <w:r>
        <w:t xml:space="preserve"> </w:t>
      </w:r>
      <w:proofErr w:type="spellStart"/>
      <w:r>
        <w:t>Tobiae</w:t>
      </w:r>
      <w:proofErr w:type="spellEnd"/>
      <w:r>
        <w:t xml:space="preserve">/ 4. </w:t>
      </w:r>
      <w:proofErr w:type="spellStart"/>
      <w:r>
        <w:t>Zuseinem</w:t>
      </w:r>
      <w:proofErr w:type="spellEnd"/>
      <w:r>
        <w:t xml:space="preserve"> Sohn Mose </w:t>
      </w:r>
      <w:proofErr w:type="spellStart"/>
      <w:r>
        <w:t>lied</w:t>
      </w:r>
      <w:proofErr w:type="spellEnd"/>
      <w:r>
        <w:t xml:space="preserve"> zum </w:t>
      </w:r>
      <w:proofErr w:type="spellStart"/>
      <w:r>
        <w:t>Volck</w:t>
      </w:r>
      <w:proofErr w:type="spellEnd"/>
      <w:r>
        <w:t xml:space="preserve"> Israel/ Luthers </w:t>
      </w:r>
      <w:proofErr w:type="spellStart"/>
      <w:r>
        <w:t>bekentniß</w:t>
      </w:r>
      <w:proofErr w:type="spellEnd"/>
      <w:r>
        <w:t xml:space="preserve"> </w:t>
      </w:r>
      <w:proofErr w:type="spellStart"/>
      <w:r>
        <w:t>vnd</w:t>
      </w:r>
      <w:proofErr w:type="spellEnd"/>
      <w:r>
        <w:t xml:space="preserve"> dergleichen mehr bezeugen. </w:t>
      </w:r>
    </w:p>
    <w:p w14:paraId="446D5CE4" w14:textId="77777777" w:rsidR="00977C1F" w:rsidRDefault="00977C1F" w:rsidP="00977C1F">
      <w:pPr>
        <w:pStyle w:val="StandardWeb"/>
      </w:pPr>
      <w:r>
        <w:t xml:space="preserve">Solche Testament/ da sie dem Wort Gottes gemäß/ </w:t>
      </w:r>
      <w:proofErr w:type="spellStart"/>
      <w:r>
        <w:t>sol</w:t>
      </w:r>
      <w:proofErr w:type="spellEnd"/>
      <w:r>
        <w:t xml:space="preserve"> man Heiliglich </w:t>
      </w:r>
      <w:proofErr w:type="spellStart"/>
      <w:r>
        <w:t>vnnd</w:t>
      </w:r>
      <w:proofErr w:type="spellEnd"/>
      <w:r>
        <w:t xml:space="preserve"> feste halten. Wer sie auch </w:t>
      </w:r>
      <w:proofErr w:type="spellStart"/>
      <w:r>
        <w:t>vbertritt</w:t>
      </w:r>
      <w:proofErr w:type="spellEnd"/>
      <w:r>
        <w:t xml:space="preserve">/ </w:t>
      </w:r>
      <w:proofErr w:type="spellStart"/>
      <w:r>
        <w:t>ohn</w:t>
      </w:r>
      <w:proofErr w:type="spellEnd"/>
      <w:r>
        <w:t xml:space="preserve"> </w:t>
      </w:r>
      <w:proofErr w:type="spellStart"/>
      <w:r>
        <w:t>rechtmessige</w:t>
      </w:r>
      <w:proofErr w:type="spellEnd"/>
      <w:r>
        <w:t xml:space="preserve"> </w:t>
      </w:r>
      <w:proofErr w:type="spellStart"/>
      <w:r>
        <w:t>vrsach</w:t>
      </w:r>
      <w:proofErr w:type="spellEnd"/>
      <w:r>
        <w:t xml:space="preserve">/ wird seiner straffe nicht entgehen. </w:t>
      </w:r>
      <w:proofErr w:type="spellStart"/>
      <w:r>
        <w:t>WEil</w:t>
      </w:r>
      <w:proofErr w:type="spellEnd"/>
      <w:r>
        <w:t xml:space="preserve"> dann auch </w:t>
      </w:r>
      <w:proofErr w:type="spellStart"/>
      <w:r>
        <w:t>diß</w:t>
      </w:r>
      <w:proofErr w:type="spellEnd"/>
      <w:r>
        <w:t xml:space="preserve"> </w:t>
      </w:r>
      <w:proofErr w:type="spellStart"/>
      <w:r>
        <w:t>vnser</w:t>
      </w:r>
      <w:proofErr w:type="spellEnd"/>
      <w:r>
        <w:t xml:space="preserve"> Testament Gottes </w:t>
      </w:r>
      <w:proofErr w:type="spellStart"/>
      <w:r>
        <w:t>wort</w:t>
      </w:r>
      <w:proofErr w:type="spellEnd"/>
      <w:r>
        <w:t xml:space="preserve"> </w:t>
      </w:r>
      <w:proofErr w:type="spellStart"/>
      <w:r>
        <w:t>gemeß</w:t>
      </w:r>
      <w:proofErr w:type="spellEnd"/>
      <w:r>
        <w:t xml:space="preserve"> ist/ </w:t>
      </w:r>
      <w:proofErr w:type="spellStart"/>
      <w:r>
        <w:t>vnd</w:t>
      </w:r>
      <w:proofErr w:type="spellEnd"/>
      <w:r>
        <w:t xml:space="preserve"> euch allein an Gottes </w:t>
      </w:r>
      <w:proofErr w:type="spellStart"/>
      <w:r>
        <w:t>wort</w:t>
      </w:r>
      <w:proofErr w:type="spellEnd"/>
      <w:r>
        <w:t xml:space="preserve"> verbindet/ </w:t>
      </w:r>
      <w:proofErr w:type="spellStart"/>
      <w:r>
        <w:t>vnd</w:t>
      </w:r>
      <w:proofErr w:type="spellEnd"/>
      <w:r>
        <w:t xml:space="preserve"> alles was demselbigen zu wider mit ernst zu fliehen </w:t>
      </w:r>
      <w:proofErr w:type="spellStart"/>
      <w:r>
        <w:t>befihlet</w:t>
      </w:r>
      <w:proofErr w:type="spellEnd"/>
      <w:r>
        <w:t xml:space="preserve">/ auch nichts dann </w:t>
      </w:r>
      <w:proofErr w:type="spellStart"/>
      <w:r>
        <w:t>ewer</w:t>
      </w:r>
      <w:proofErr w:type="spellEnd"/>
      <w:r>
        <w:t xml:space="preserve"> </w:t>
      </w:r>
      <w:proofErr w:type="spellStart"/>
      <w:r>
        <w:t>vnd</w:t>
      </w:r>
      <w:proofErr w:type="spellEnd"/>
      <w:r>
        <w:t xml:space="preserve"> </w:t>
      </w:r>
      <w:proofErr w:type="spellStart"/>
      <w:r>
        <w:t>ewerer</w:t>
      </w:r>
      <w:proofErr w:type="spellEnd"/>
      <w:r>
        <w:t xml:space="preserve"> nachkommen </w:t>
      </w:r>
      <w:proofErr w:type="spellStart"/>
      <w:r>
        <w:t>seligkeit</w:t>
      </w:r>
      <w:proofErr w:type="spellEnd"/>
      <w:r>
        <w:t xml:space="preserve"> dadurch gesucht wird/ befehlen </w:t>
      </w:r>
      <w:proofErr w:type="spellStart"/>
      <w:r>
        <w:t>vnd</w:t>
      </w:r>
      <w:proofErr w:type="spellEnd"/>
      <w:r>
        <w:t xml:space="preserve"> </w:t>
      </w:r>
      <w:proofErr w:type="spellStart"/>
      <w:r>
        <w:t>vermanen</w:t>
      </w:r>
      <w:proofErr w:type="spellEnd"/>
      <w:r>
        <w:t xml:space="preserve"> wir euch/ das </w:t>
      </w:r>
      <w:proofErr w:type="spellStart"/>
      <w:r>
        <w:t>jr</w:t>
      </w:r>
      <w:proofErr w:type="spellEnd"/>
      <w:r>
        <w:t xml:space="preserve"> demselbigen mit </w:t>
      </w:r>
      <w:proofErr w:type="spellStart"/>
      <w:r>
        <w:t>gantzen</w:t>
      </w:r>
      <w:proofErr w:type="spellEnd"/>
      <w:r>
        <w:t xml:space="preserve"> </w:t>
      </w:r>
      <w:proofErr w:type="spellStart"/>
      <w:r>
        <w:t>Hertzen</w:t>
      </w:r>
      <w:proofErr w:type="spellEnd"/>
      <w:r>
        <w:t xml:space="preserve"> nachzusetzen euch </w:t>
      </w:r>
      <w:proofErr w:type="spellStart"/>
      <w:r>
        <w:t>befleissiget</w:t>
      </w:r>
      <w:proofErr w:type="spellEnd"/>
      <w:r>
        <w:t xml:space="preserve">. </w:t>
      </w:r>
    </w:p>
    <w:p w14:paraId="32916953" w14:textId="77777777" w:rsidR="00977C1F" w:rsidRDefault="00977C1F" w:rsidP="00977C1F">
      <w:pPr>
        <w:pStyle w:val="StandardWeb"/>
      </w:pPr>
      <w:r>
        <w:t xml:space="preserve">Der gütige Gott </w:t>
      </w:r>
      <w:proofErr w:type="spellStart"/>
      <w:r>
        <w:t>vnnd</w:t>
      </w:r>
      <w:proofErr w:type="spellEnd"/>
      <w:r>
        <w:t xml:space="preserve"> Vatter </w:t>
      </w:r>
      <w:proofErr w:type="spellStart"/>
      <w:r>
        <w:t>vnsers</w:t>
      </w:r>
      <w:proofErr w:type="spellEnd"/>
      <w:r>
        <w:t xml:space="preserve"> Herren Jesu Christi wölle </w:t>
      </w:r>
      <w:proofErr w:type="spellStart"/>
      <w:r>
        <w:t>vns</w:t>
      </w:r>
      <w:proofErr w:type="spellEnd"/>
      <w:r>
        <w:t xml:space="preserve"> </w:t>
      </w:r>
      <w:proofErr w:type="spellStart"/>
      <w:r>
        <w:t>vnd</w:t>
      </w:r>
      <w:proofErr w:type="spellEnd"/>
      <w:r>
        <w:t xml:space="preserve"> euch seinen heiligen Geist reichlich vermehren/ das wir im glauben an </w:t>
      </w:r>
      <w:proofErr w:type="spellStart"/>
      <w:r>
        <w:t>jhm</w:t>
      </w:r>
      <w:proofErr w:type="spellEnd"/>
      <w:r>
        <w:t xml:space="preserve"> bleiben </w:t>
      </w:r>
      <w:proofErr w:type="spellStart"/>
      <w:r>
        <w:t>vnd</w:t>
      </w:r>
      <w:proofErr w:type="spellEnd"/>
      <w:r>
        <w:t xml:space="preserve"> </w:t>
      </w:r>
      <w:proofErr w:type="spellStart"/>
      <w:r>
        <w:t>jmmer</w:t>
      </w:r>
      <w:proofErr w:type="spellEnd"/>
      <w:r>
        <w:t xml:space="preserve"> </w:t>
      </w:r>
      <w:proofErr w:type="spellStart"/>
      <w:r>
        <w:t>stercker</w:t>
      </w:r>
      <w:proofErr w:type="spellEnd"/>
      <w:r>
        <w:t xml:space="preserve"> werden/ er wölle auch </w:t>
      </w:r>
      <w:proofErr w:type="spellStart"/>
      <w:r>
        <w:t>vnser</w:t>
      </w:r>
      <w:proofErr w:type="spellEnd"/>
      <w:r>
        <w:t xml:space="preserve"> Arbeit segnen/ das sie nicht vergeblich sey/ sondern darzu dienen möge/ das in diesem </w:t>
      </w:r>
      <w:proofErr w:type="spellStart"/>
      <w:r>
        <w:t>ort</w:t>
      </w:r>
      <w:proofErr w:type="spellEnd"/>
      <w:r>
        <w:t xml:space="preserve"> Landes </w:t>
      </w:r>
      <w:proofErr w:type="spellStart"/>
      <w:r>
        <w:t>biß</w:t>
      </w:r>
      <w:proofErr w:type="spellEnd"/>
      <w:r>
        <w:t xml:space="preserve"> zum Jüngsten tage/ auch ein </w:t>
      </w:r>
      <w:proofErr w:type="spellStart"/>
      <w:r>
        <w:t>ware</w:t>
      </w:r>
      <w:proofErr w:type="spellEnd"/>
      <w:r>
        <w:t xml:space="preserve"> Kirche dem Herren Jesu Christo </w:t>
      </w:r>
      <w:proofErr w:type="spellStart"/>
      <w:r>
        <w:t>gesamlet</w:t>
      </w:r>
      <w:proofErr w:type="spellEnd"/>
      <w:r>
        <w:t xml:space="preserve">/ </w:t>
      </w:r>
      <w:proofErr w:type="spellStart"/>
      <w:r>
        <w:t>geheyliget</w:t>
      </w:r>
      <w:proofErr w:type="spellEnd"/>
      <w:r>
        <w:t xml:space="preserve">/ </w:t>
      </w:r>
      <w:proofErr w:type="spellStart"/>
      <w:r>
        <w:t>vnd</w:t>
      </w:r>
      <w:proofErr w:type="spellEnd"/>
      <w:r>
        <w:t xml:space="preserve"> Selig gemacht werde/ Amen. </w:t>
      </w:r>
    </w:p>
    <w:p w14:paraId="0F826E78" w14:textId="77777777" w:rsidR="00977C1F" w:rsidRDefault="00977C1F" w:rsidP="00977C1F">
      <w:pPr>
        <w:pStyle w:val="StandardWeb"/>
      </w:pPr>
      <w:r>
        <w:rPr>
          <w:rStyle w:val="Hervorhebung"/>
        </w:rPr>
        <w:t xml:space="preserve">Gedruckt zu </w:t>
      </w:r>
      <w:proofErr w:type="spellStart"/>
      <w:r>
        <w:rPr>
          <w:rStyle w:val="Hervorhebung"/>
        </w:rPr>
        <w:t>Blessingen</w:t>
      </w:r>
      <w:proofErr w:type="spellEnd"/>
      <w:r>
        <w:rPr>
          <w:rStyle w:val="Hervorhebung"/>
        </w:rPr>
        <w:t xml:space="preserve"> durch Hans </w:t>
      </w:r>
      <w:proofErr w:type="spellStart"/>
      <w:r>
        <w:rPr>
          <w:rStyle w:val="Hervorhebung"/>
        </w:rPr>
        <w:t>Mannlin</w:t>
      </w:r>
      <w:proofErr w:type="spellEnd"/>
      <w:r>
        <w:rPr>
          <w:rStyle w:val="Hervorhebung"/>
        </w:rPr>
        <w:t>.</w:t>
      </w:r>
      <w:r>
        <w:t xml:space="preserve"> </w:t>
      </w:r>
    </w:p>
    <w:p w14:paraId="70A107F1" w14:textId="77777777" w:rsidR="0022039F" w:rsidRDefault="0022039F" w:rsidP="0022039F"/>
    <w:p w14:paraId="6CBAA993" w14:textId="77777777" w:rsidR="00D5498D" w:rsidRPr="00D5498D" w:rsidRDefault="007166CE" w:rsidP="008E63BE">
      <w:pPr>
        <w:pStyle w:val="berschrift1"/>
      </w:pPr>
      <w:r>
        <w:br w:type="page"/>
      </w:r>
      <w:r w:rsidR="00D5498D" w:rsidRPr="00D5498D">
        <w:t>Quellen:</w:t>
      </w:r>
    </w:p>
    <w:p w14:paraId="5008648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D04D60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D93754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D0606C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B3E8A6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950A5A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5EED00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5B0764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DB5C5A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16B6A7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0DEFFF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60E5FD3" w14:textId="2AC052A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AFE"/>
    <w:rsid w:val="00082307"/>
    <w:rsid w:val="000C66E5"/>
    <w:rsid w:val="000F6804"/>
    <w:rsid w:val="001F54C4"/>
    <w:rsid w:val="0022039F"/>
    <w:rsid w:val="00272484"/>
    <w:rsid w:val="00297F83"/>
    <w:rsid w:val="002E6D11"/>
    <w:rsid w:val="00381C0C"/>
    <w:rsid w:val="00447AFE"/>
    <w:rsid w:val="00537F59"/>
    <w:rsid w:val="007166CE"/>
    <w:rsid w:val="007E1779"/>
    <w:rsid w:val="0083667B"/>
    <w:rsid w:val="008D7463"/>
    <w:rsid w:val="008E417E"/>
    <w:rsid w:val="008E63BE"/>
    <w:rsid w:val="00977C1F"/>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BC5B7"/>
  <w15:chartTrackingRefBased/>
  <w15:docId w15:val="{199A8B9A-CCBE-4D4F-BF28-04EED9CC9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977C1F"/>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977C1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61568227">
      <w:bodyDiv w:val="1"/>
      <w:marLeft w:val="0"/>
      <w:marRight w:val="0"/>
      <w:marTop w:val="0"/>
      <w:marBottom w:val="0"/>
      <w:divBdr>
        <w:top w:val="none" w:sz="0" w:space="0" w:color="auto"/>
        <w:left w:val="none" w:sz="0" w:space="0" w:color="auto"/>
        <w:bottom w:val="none" w:sz="0" w:space="0" w:color="auto"/>
        <w:right w:val="none" w:sz="0" w:space="0" w:color="auto"/>
      </w:divBdr>
      <w:divsChild>
        <w:div w:id="928583528">
          <w:marLeft w:val="0"/>
          <w:marRight w:val="0"/>
          <w:marTop w:val="0"/>
          <w:marBottom w:val="0"/>
          <w:divBdr>
            <w:top w:val="none" w:sz="0" w:space="0" w:color="auto"/>
            <w:left w:val="none" w:sz="0" w:space="0" w:color="auto"/>
            <w:bottom w:val="none" w:sz="0" w:space="0" w:color="auto"/>
            <w:right w:val="none" w:sz="0" w:space="0" w:color="auto"/>
          </w:divBdr>
        </w:div>
        <w:div w:id="581112203">
          <w:marLeft w:val="0"/>
          <w:marRight w:val="0"/>
          <w:marTop w:val="0"/>
          <w:marBottom w:val="0"/>
          <w:divBdr>
            <w:top w:val="none" w:sz="0" w:space="0" w:color="auto"/>
            <w:left w:val="none" w:sz="0" w:space="0" w:color="auto"/>
            <w:bottom w:val="none" w:sz="0" w:space="0" w:color="auto"/>
            <w:right w:val="none" w:sz="0" w:space="0" w:color="auto"/>
          </w:divBdr>
        </w:div>
        <w:div w:id="247538285">
          <w:marLeft w:val="0"/>
          <w:marRight w:val="0"/>
          <w:marTop w:val="0"/>
          <w:marBottom w:val="0"/>
          <w:divBdr>
            <w:top w:val="none" w:sz="0" w:space="0" w:color="auto"/>
            <w:left w:val="none" w:sz="0" w:space="0" w:color="auto"/>
            <w:bottom w:val="none" w:sz="0" w:space="0" w:color="auto"/>
            <w:right w:val="none" w:sz="0" w:space="0" w:color="auto"/>
          </w:divBdr>
        </w:div>
        <w:div w:id="1005012015">
          <w:marLeft w:val="0"/>
          <w:marRight w:val="0"/>
          <w:marTop w:val="0"/>
          <w:marBottom w:val="0"/>
          <w:divBdr>
            <w:top w:val="none" w:sz="0" w:space="0" w:color="auto"/>
            <w:left w:val="none" w:sz="0" w:space="0" w:color="auto"/>
            <w:bottom w:val="none" w:sz="0" w:space="0" w:color="auto"/>
            <w:right w:val="none" w:sz="0" w:space="0" w:color="auto"/>
          </w:divBdr>
        </w:div>
        <w:div w:id="1818180594">
          <w:marLeft w:val="0"/>
          <w:marRight w:val="0"/>
          <w:marTop w:val="0"/>
          <w:marBottom w:val="0"/>
          <w:divBdr>
            <w:top w:val="none" w:sz="0" w:space="0" w:color="auto"/>
            <w:left w:val="none" w:sz="0" w:space="0" w:color="auto"/>
            <w:bottom w:val="none" w:sz="0" w:space="0" w:color="auto"/>
            <w:right w:val="none" w:sz="0" w:space="0" w:color="auto"/>
          </w:divBdr>
        </w:div>
        <w:div w:id="1257714177">
          <w:marLeft w:val="0"/>
          <w:marRight w:val="0"/>
          <w:marTop w:val="0"/>
          <w:marBottom w:val="0"/>
          <w:divBdr>
            <w:top w:val="none" w:sz="0" w:space="0" w:color="auto"/>
            <w:left w:val="none" w:sz="0" w:space="0" w:color="auto"/>
            <w:bottom w:val="none" w:sz="0" w:space="0" w:color="auto"/>
            <w:right w:val="none" w:sz="0" w:space="0" w:color="auto"/>
          </w:divBdr>
        </w:div>
        <w:div w:id="1778058483">
          <w:marLeft w:val="0"/>
          <w:marRight w:val="0"/>
          <w:marTop w:val="0"/>
          <w:marBottom w:val="0"/>
          <w:divBdr>
            <w:top w:val="none" w:sz="0" w:space="0" w:color="auto"/>
            <w:left w:val="none" w:sz="0" w:space="0" w:color="auto"/>
            <w:bottom w:val="none" w:sz="0" w:space="0" w:color="auto"/>
            <w:right w:val="none" w:sz="0" w:space="0" w:color="auto"/>
          </w:divBdr>
        </w:div>
        <w:div w:id="2045984269">
          <w:marLeft w:val="0"/>
          <w:marRight w:val="0"/>
          <w:marTop w:val="0"/>
          <w:marBottom w:val="0"/>
          <w:divBdr>
            <w:top w:val="none" w:sz="0" w:space="0" w:color="auto"/>
            <w:left w:val="none" w:sz="0" w:space="0" w:color="auto"/>
            <w:bottom w:val="none" w:sz="0" w:space="0" w:color="auto"/>
            <w:right w:val="none" w:sz="0" w:space="0" w:color="auto"/>
          </w:divBdr>
        </w:div>
        <w:div w:id="95372285">
          <w:marLeft w:val="0"/>
          <w:marRight w:val="0"/>
          <w:marTop w:val="0"/>
          <w:marBottom w:val="0"/>
          <w:divBdr>
            <w:top w:val="none" w:sz="0" w:space="0" w:color="auto"/>
            <w:left w:val="none" w:sz="0" w:space="0" w:color="auto"/>
            <w:bottom w:val="none" w:sz="0" w:space="0" w:color="auto"/>
            <w:right w:val="none" w:sz="0" w:space="0" w:color="auto"/>
          </w:divBdr>
        </w:div>
        <w:div w:id="1486122992">
          <w:marLeft w:val="0"/>
          <w:marRight w:val="0"/>
          <w:marTop w:val="0"/>
          <w:marBottom w:val="0"/>
          <w:divBdr>
            <w:top w:val="none" w:sz="0" w:space="0" w:color="auto"/>
            <w:left w:val="none" w:sz="0" w:space="0" w:color="auto"/>
            <w:bottom w:val="none" w:sz="0" w:space="0" w:color="auto"/>
            <w:right w:val="none" w:sz="0" w:space="0" w:color="auto"/>
          </w:divBdr>
        </w:div>
        <w:div w:id="1669363112">
          <w:marLeft w:val="0"/>
          <w:marRight w:val="0"/>
          <w:marTop w:val="0"/>
          <w:marBottom w:val="0"/>
          <w:divBdr>
            <w:top w:val="none" w:sz="0" w:space="0" w:color="auto"/>
            <w:left w:val="none" w:sz="0" w:space="0" w:color="auto"/>
            <w:bottom w:val="none" w:sz="0" w:space="0" w:color="auto"/>
            <w:right w:val="none" w:sz="0" w:space="0" w:color="auto"/>
          </w:divBdr>
        </w:div>
        <w:div w:id="1735619901">
          <w:marLeft w:val="0"/>
          <w:marRight w:val="0"/>
          <w:marTop w:val="0"/>
          <w:marBottom w:val="0"/>
          <w:divBdr>
            <w:top w:val="none" w:sz="0" w:space="0" w:color="auto"/>
            <w:left w:val="none" w:sz="0" w:space="0" w:color="auto"/>
            <w:bottom w:val="none" w:sz="0" w:space="0" w:color="auto"/>
            <w:right w:val="none" w:sz="0" w:space="0" w:color="auto"/>
          </w:divBdr>
        </w:div>
        <w:div w:id="1101609566">
          <w:marLeft w:val="0"/>
          <w:marRight w:val="0"/>
          <w:marTop w:val="0"/>
          <w:marBottom w:val="0"/>
          <w:divBdr>
            <w:top w:val="none" w:sz="0" w:space="0" w:color="auto"/>
            <w:left w:val="none" w:sz="0" w:space="0" w:color="auto"/>
            <w:bottom w:val="none" w:sz="0" w:space="0" w:color="auto"/>
            <w:right w:val="none" w:sz="0" w:space="0" w:color="auto"/>
          </w:divBdr>
        </w:div>
        <w:div w:id="1309557369">
          <w:marLeft w:val="0"/>
          <w:marRight w:val="0"/>
          <w:marTop w:val="0"/>
          <w:marBottom w:val="0"/>
          <w:divBdr>
            <w:top w:val="none" w:sz="0" w:space="0" w:color="auto"/>
            <w:left w:val="none" w:sz="0" w:space="0" w:color="auto"/>
            <w:bottom w:val="none" w:sz="0" w:space="0" w:color="auto"/>
            <w:right w:val="none" w:sz="0" w:space="0" w:color="auto"/>
          </w:divBdr>
        </w:div>
        <w:div w:id="1027291480">
          <w:marLeft w:val="0"/>
          <w:marRight w:val="0"/>
          <w:marTop w:val="0"/>
          <w:marBottom w:val="0"/>
          <w:divBdr>
            <w:top w:val="none" w:sz="0" w:space="0" w:color="auto"/>
            <w:left w:val="none" w:sz="0" w:space="0" w:color="auto"/>
            <w:bottom w:val="none" w:sz="0" w:space="0" w:color="auto"/>
            <w:right w:val="none" w:sz="0" w:space="0" w:color="auto"/>
          </w:divBdr>
        </w:div>
        <w:div w:id="86538473">
          <w:marLeft w:val="0"/>
          <w:marRight w:val="0"/>
          <w:marTop w:val="0"/>
          <w:marBottom w:val="0"/>
          <w:divBdr>
            <w:top w:val="none" w:sz="0" w:space="0" w:color="auto"/>
            <w:left w:val="none" w:sz="0" w:space="0" w:color="auto"/>
            <w:bottom w:val="none" w:sz="0" w:space="0" w:color="auto"/>
            <w:right w:val="none" w:sz="0" w:space="0" w:color="auto"/>
          </w:divBdr>
        </w:div>
        <w:div w:id="761611518">
          <w:marLeft w:val="0"/>
          <w:marRight w:val="0"/>
          <w:marTop w:val="0"/>
          <w:marBottom w:val="0"/>
          <w:divBdr>
            <w:top w:val="none" w:sz="0" w:space="0" w:color="auto"/>
            <w:left w:val="none" w:sz="0" w:space="0" w:color="auto"/>
            <w:bottom w:val="none" w:sz="0" w:space="0" w:color="auto"/>
            <w:right w:val="none" w:sz="0" w:space="0" w:color="auto"/>
          </w:divBdr>
        </w:div>
        <w:div w:id="1362322618">
          <w:marLeft w:val="0"/>
          <w:marRight w:val="0"/>
          <w:marTop w:val="0"/>
          <w:marBottom w:val="0"/>
          <w:divBdr>
            <w:top w:val="none" w:sz="0" w:space="0" w:color="auto"/>
            <w:left w:val="none" w:sz="0" w:space="0" w:color="auto"/>
            <w:bottom w:val="none" w:sz="0" w:space="0" w:color="auto"/>
            <w:right w:val="none" w:sz="0" w:space="0" w:color="auto"/>
          </w:divBdr>
        </w:div>
      </w:divsChild>
    </w:div>
    <w:div w:id="2002390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12473</Words>
  <Characters>78582</Characters>
  <Application>Microsoft Office Word</Application>
  <DocSecurity>0</DocSecurity>
  <Lines>654</Lines>
  <Paragraphs>181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90874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Fürstliche Würtzgärtlein zu Arolsen</dc:title>
  <dc:subject/>
  <dc:creator>Anna von Waldeck</dc:creator>
  <cp:keywords/>
  <dc:description/>
  <cp:lastModifiedBy>Andreas Janssen</cp:lastModifiedBy>
  <cp:revision>4</cp:revision>
  <dcterms:created xsi:type="dcterms:W3CDTF">2021-03-20T08:51:00Z</dcterms:created>
  <dcterms:modified xsi:type="dcterms:W3CDTF">2021-03-20T10:14:00Z</dcterms:modified>
  <dc:language>de</dc:language>
</cp:coreProperties>
</file>